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E0D636" w14:textId="560C6923" w:rsidR="007166CE" w:rsidRDefault="003E24A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2A3995" wp14:editId="1554C4A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86AD6E" w14:textId="77777777" w:rsidR="007166CE" w:rsidRDefault="007166CE" w:rsidP="007166CE">
      <w:pPr>
        <w:pStyle w:val="berschrift1"/>
      </w:pPr>
      <w:r>
        <w:br w:type="page"/>
      </w:r>
      <w:r>
        <w:lastRenderedPageBreak/>
        <w:t>Vorwort</w:t>
      </w:r>
    </w:p>
    <w:p w14:paraId="10B850A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9FB85C5" w14:textId="77777777" w:rsidR="007E1779" w:rsidRDefault="008D7463" w:rsidP="007166CE">
      <w:r>
        <w:t xml:space="preserve">Dieses Jahr hat uns allen eine Menge abverlangt – doch Gott hat uns hindurchgetragen. </w:t>
      </w:r>
    </w:p>
    <w:p w14:paraId="11477B4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E515324" w14:textId="77777777" w:rsidR="007E1779" w:rsidRDefault="007E1779" w:rsidP="007166CE">
      <w:r>
        <w:t>Vielleicht hat aber auch der eine oder die andere Lust, mitzumachen und neue Bücher zu erstellen – sprecht mich einfach an.</w:t>
      </w:r>
    </w:p>
    <w:p w14:paraId="10EF920E" w14:textId="77777777" w:rsidR="007166CE" w:rsidRDefault="007166CE" w:rsidP="007166CE">
      <w:r>
        <w:t>Euch allen wünsche ich Gottes reichen Segen und dass Ihr für Euch interessante Texte hier findet. Für Anregungen bin ich immer dankbar.</w:t>
      </w:r>
    </w:p>
    <w:p w14:paraId="51C2CDDF" w14:textId="77777777" w:rsidR="007166CE" w:rsidRDefault="007166CE" w:rsidP="007166CE">
      <w:r>
        <w:t>Gruß &amp; Segen,</w:t>
      </w:r>
    </w:p>
    <w:p w14:paraId="3960B2FD" w14:textId="77777777" w:rsidR="007166CE" w:rsidRDefault="007166CE" w:rsidP="007166CE">
      <w:r>
        <w:t>Andreas</w:t>
      </w:r>
    </w:p>
    <w:p w14:paraId="4DBF58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3458DF" w14:textId="77777777" w:rsidR="006662CA" w:rsidRDefault="006662CA" w:rsidP="006662CA">
      <w:pPr>
        <w:pStyle w:val="berschrift1"/>
        <w:rPr>
          <w:sz w:val="48"/>
        </w:rPr>
      </w:pPr>
      <w:r>
        <w:t>Sam, Conrad – Ulmer Katechismus</w:t>
      </w:r>
    </w:p>
    <w:p w14:paraId="654227DE" w14:textId="7326F4D0" w:rsidR="006662CA" w:rsidRDefault="006662CA" w:rsidP="006662CA"/>
    <w:p w14:paraId="36006D14" w14:textId="77777777" w:rsidR="006662CA" w:rsidRDefault="006662CA" w:rsidP="006662CA">
      <w:pPr>
        <w:pStyle w:val="StandardWeb"/>
      </w:pPr>
      <w:proofErr w:type="spellStart"/>
      <w:r>
        <w:rPr>
          <w:rStyle w:val="Fett"/>
        </w:rPr>
        <w:t>Christenliche</w:t>
      </w:r>
      <w:proofErr w:type="spellEnd"/>
      <w:r>
        <w:rPr>
          <w:rStyle w:val="Fett"/>
        </w:rPr>
        <w:t xml:space="preserve"> </w:t>
      </w:r>
      <w:proofErr w:type="spellStart"/>
      <w:r>
        <w:rPr>
          <w:rStyle w:val="Fett"/>
        </w:rPr>
        <w:t>underweysung</w:t>
      </w:r>
      <w:proofErr w:type="spellEnd"/>
      <w:r>
        <w:rPr>
          <w:rStyle w:val="Fett"/>
        </w:rPr>
        <w:t xml:space="preserve"> der Jungen / in </w:t>
      </w:r>
      <w:proofErr w:type="spellStart"/>
      <w:r>
        <w:rPr>
          <w:rStyle w:val="Fett"/>
        </w:rPr>
        <w:t>Fragßweis</w:t>
      </w:r>
      <w:proofErr w:type="spellEnd"/>
      <w:r>
        <w:rPr>
          <w:rStyle w:val="Fett"/>
        </w:rPr>
        <w:t xml:space="preserve"> / von dem Glauben / Vatter unser / und zehen </w:t>
      </w:r>
      <w:proofErr w:type="spellStart"/>
      <w:r>
        <w:rPr>
          <w:rStyle w:val="Fett"/>
        </w:rPr>
        <w:t>Gebotten</w:t>
      </w:r>
      <w:proofErr w:type="spellEnd"/>
      <w:r>
        <w:rPr>
          <w:rStyle w:val="Fett"/>
        </w:rPr>
        <w:t>.</w:t>
      </w:r>
      <w:r>
        <w:t xml:space="preserve"> </w:t>
      </w:r>
    </w:p>
    <w:p w14:paraId="496574A7" w14:textId="77777777" w:rsidR="006662CA" w:rsidRDefault="006662CA" w:rsidP="006662CA">
      <w:pPr>
        <w:pStyle w:val="StandardWeb"/>
      </w:pPr>
      <w:r>
        <w:t xml:space="preserve">Geprediget zu Ulm in der Pfarr / Im </w:t>
      </w:r>
      <w:proofErr w:type="spellStart"/>
      <w:r>
        <w:t>M.D.xxviij</w:t>
      </w:r>
      <w:proofErr w:type="spellEnd"/>
      <w:r>
        <w:t xml:space="preserve">. </w:t>
      </w:r>
      <w:proofErr w:type="spellStart"/>
      <w:r>
        <w:t>Jar</w:t>
      </w:r>
      <w:proofErr w:type="spellEnd"/>
      <w:r>
        <w:t xml:space="preserve">. </w:t>
      </w:r>
    </w:p>
    <w:p w14:paraId="54390315" w14:textId="77777777" w:rsidR="006662CA" w:rsidRDefault="006662CA" w:rsidP="006662CA">
      <w:pPr>
        <w:pStyle w:val="berschrift2"/>
      </w:pPr>
      <w:r>
        <w:t xml:space="preserve">Allen </w:t>
      </w:r>
      <w:proofErr w:type="spellStart"/>
      <w:r>
        <w:t>Christglaeubigen</w:t>
      </w:r>
      <w:proofErr w:type="spellEnd"/>
      <w:r>
        <w:t xml:space="preserve"> zu Ulm / Michel </w:t>
      </w:r>
      <w:proofErr w:type="spellStart"/>
      <w:r>
        <w:t>Brothag</w:t>
      </w:r>
      <w:proofErr w:type="spellEnd"/>
      <w:r>
        <w:t xml:space="preserve"> / </w:t>
      </w:r>
      <w:proofErr w:type="spellStart"/>
      <w:r>
        <w:t>Schulmaister</w:t>
      </w:r>
      <w:proofErr w:type="spellEnd"/>
      <w:r>
        <w:t xml:space="preserve"> in sprachen daselbst / </w:t>
      </w:r>
      <w:proofErr w:type="spellStart"/>
      <w:r>
        <w:t>vil</w:t>
      </w:r>
      <w:proofErr w:type="spellEnd"/>
      <w:r>
        <w:t xml:space="preserve"> </w:t>
      </w:r>
      <w:proofErr w:type="spellStart"/>
      <w:r>
        <w:t>gnad</w:t>
      </w:r>
      <w:proofErr w:type="spellEnd"/>
      <w:r>
        <w:t xml:space="preserve"> etc. von Gott durch Christum.</w:t>
      </w:r>
    </w:p>
    <w:p w14:paraId="2A38235B" w14:textId="77777777" w:rsidR="006662CA" w:rsidRDefault="006662CA" w:rsidP="006662CA">
      <w:pPr>
        <w:pStyle w:val="StandardWeb"/>
      </w:pPr>
      <w:r>
        <w:t xml:space="preserve">Wir </w:t>
      </w:r>
      <w:proofErr w:type="spellStart"/>
      <w:r>
        <w:t>hoeren</w:t>
      </w:r>
      <w:proofErr w:type="spellEnd"/>
      <w:r>
        <w:t xml:space="preserve"> </w:t>
      </w:r>
      <w:proofErr w:type="spellStart"/>
      <w:r>
        <w:t>taeglich</w:t>
      </w:r>
      <w:proofErr w:type="spellEnd"/>
      <w:r>
        <w:t xml:space="preserve"> in den Predigen deß </w:t>
      </w:r>
      <w:proofErr w:type="spellStart"/>
      <w:r>
        <w:t>ungezweyfleten</w:t>
      </w:r>
      <w:proofErr w:type="spellEnd"/>
      <w:r>
        <w:t xml:space="preserve"> </w:t>
      </w:r>
      <w:proofErr w:type="spellStart"/>
      <w:r>
        <w:t>wort</w:t>
      </w:r>
      <w:proofErr w:type="spellEnd"/>
      <w:r>
        <w:t xml:space="preserve"> </w:t>
      </w:r>
      <w:proofErr w:type="spellStart"/>
      <w:r>
        <w:t>Gotes</w:t>
      </w:r>
      <w:proofErr w:type="spellEnd"/>
      <w:r>
        <w:t xml:space="preserve"> / </w:t>
      </w:r>
      <w:proofErr w:type="spellStart"/>
      <w:r>
        <w:t>Christelich</w:t>
      </w:r>
      <w:proofErr w:type="spellEnd"/>
      <w:r>
        <w:t xml:space="preserve"> lieb Herren und </w:t>
      </w:r>
      <w:proofErr w:type="spellStart"/>
      <w:r>
        <w:t>bruder</w:t>
      </w:r>
      <w:proofErr w:type="spellEnd"/>
      <w:r>
        <w:t xml:space="preserve"> / Wir </w:t>
      </w:r>
      <w:proofErr w:type="spellStart"/>
      <w:r>
        <w:t>bruefen</w:t>
      </w:r>
      <w:proofErr w:type="spellEnd"/>
      <w:r>
        <w:t xml:space="preserve"> auch </w:t>
      </w:r>
      <w:proofErr w:type="spellStart"/>
      <w:r>
        <w:t>sollichs</w:t>
      </w:r>
      <w:proofErr w:type="spellEnd"/>
      <w:r>
        <w:t xml:space="preserve"> an </w:t>
      </w:r>
      <w:proofErr w:type="spellStart"/>
      <w:r>
        <w:t>unns</w:t>
      </w:r>
      <w:proofErr w:type="spellEnd"/>
      <w:r>
        <w:t xml:space="preserve"> </w:t>
      </w:r>
      <w:proofErr w:type="spellStart"/>
      <w:r>
        <w:t>selbs</w:t>
      </w:r>
      <w:proofErr w:type="spellEnd"/>
      <w:r>
        <w:t xml:space="preserve"> / so wir uns in dem </w:t>
      </w:r>
      <w:proofErr w:type="spellStart"/>
      <w:r>
        <w:t>spiegel</w:t>
      </w:r>
      <w:proofErr w:type="spellEnd"/>
      <w:r>
        <w:t xml:space="preserve"> deß </w:t>
      </w:r>
      <w:proofErr w:type="spellStart"/>
      <w:r>
        <w:t>gsatz</w:t>
      </w:r>
      <w:proofErr w:type="spellEnd"/>
      <w:r>
        <w:t xml:space="preserve"> Gottes gesehen / wie </w:t>
      </w:r>
      <w:proofErr w:type="spellStart"/>
      <w:r>
        <w:t>ainer</w:t>
      </w:r>
      <w:proofErr w:type="spellEnd"/>
      <w:r>
        <w:t xml:space="preserve"> </w:t>
      </w:r>
      <w:proofErr w:type="spellStart"/>
      <w:r>
        <w:t>boesen</w:t>
      </w:r>
      <w:proofErr w:type="spellEnd"/>
      <w:r>
        <w:t xml:space="preserve"> </w:t>
      </w:r>
      <w:proofErr w:type="spellStart"/>
      <w:r>
        <w:t>onmaechtigen</w:t>
      </w:r>
      <w:proofErr w:type="spellEnd"/>
      <w:r>
        <w:t xml:space="preserve"> </w:t>
      </w:r>
      <w:proofErr w:type="spellStart"/>
      <w:r>
        <w:t>art</w:t>
      </w:r>
      <w:proofErr w:type="spellEnd"/>
      <w:r>
        <w:t xml:space="preserve"> / alle Adams </w:t>
      </w:r>
      <w:proofErr w:type="spellStart"/>
      <w:r>
        <w:t>kinder</w:t>
      </w:r>
      <w:proofErr w:type="spellEnd"/>
      <w:r>
        <w:t xml:space="preserve"> </w:t>
      </w:r>
      <w:proofErr w:type="spellStart"/>
      <w:r>
        <w:t>geborn</w:t>
      </w:r>
      <w:proofErr w:type="spellEnd"/>
      <w:r>
        <w:t xml:space="preserve"> werden. </w:t>
      </w:r>
    </w:p>
    <w:p w14:paraId="46B13505" w14:textId="77777777" w:rsidR="006662CA" w:rsidRDefault="006662CA" w:rsidP="006662CA">
      <w:pPr>
        <w:pStyle w:val="StandardWeb"/>
      </w:pPr>
      <w:r>
        <w:t xml:space="preserve">Also / das gar nichts / weder rechts noch </w:t>
      </w:r>
      <w:proofErr w:type="spellStart"/>
      <w:r>
        <w:t>goetlichs</w:t>
      </w:r>
      <w:proofErr w:type="spellEnd"/>
      <w:r>
        <w:t xml:space="preserve"> / ins </w:t>
      </w:r>
      <w:proofErr w:type="spellStart"/>
      <w:r>
        <w:t>menschen</w:t>
      </w:r>
      <w:proofErr w:type="spellEnd"/>
      <w:r>
        <w:t xml:space="preserve"> </w:t>
      </w:r>
      <w:proofErr w:type="spellStart"/>
      <w:r>
        <w:t>natur</w:t>
      </w:r>
      <w:proofErr w:type="spellEnd"/>
      <w:r>
        <w:t xml:space="preserve"> </w:t>
      </w:r>
      <w:proofErr w:type="spellStart"/>
      <w:r>
        <w:t>wurtzelt</w:t>
      </w:r>
      <w:proofErr w:type="spellEnd"/>
      <w:r>
        <w:t xml:space="preserve"> / </w:t>
      </w:r>
      <w:proofErr w:type="spellStart"/>
      <w:r>
        <w:t>wa</w:t>
      </w:r>
      <w:proofErr w:type="spellEnd"/>
      <w:r>
        <w:t xml:space="preserve"> </w:t>
      </w:r>
      <w:proofErr w:type="spellStart"/>
      <w:r>
        <w:t>nitt</w:t>
      </w:r>
      <w:proofErr w:type="spellEnd"/>
      <w:r>
        <w:t xml:space="preserve"> </w:t>
      </w:r>
      <w:proofErr w:type="spellStart"/>
      <w:r>
        <w:t>sollichs</w:t>
      </w:r>
      <w:proofErr w:type="spellEnd"/>
      <w:r>
        <w:t xml:space="preserve"> / </w:t>
      </w:r>
      <w:proofErr w:type="spellStart"/>
      <w:r>
        <w:t>gleych</w:t>
      </w:r>
      <w:proofErr w:type="spellEnd"/>
      <w:r>
        <w:t xml:space="preserve"> wie </w:t>
      </w:r>
      <w:proofErr w:type="spellStart"/>
      <w:r>
        <w:t>wasser</w:t>
      </w:r>
      <w:proofErr w:type="spellEnd"/>
      <w:r>
        <w:t xml:space="preserve"> in </w:t>
      </w:r>
      <w:proofErr w:type="spellStart"/>
      <w:r>
        <w:t>ain</w:t>
      </w:r>
      <w:proofErr w:type="spellEnd"/>
      <w:r>
        <w:t xml:space="preserve"> </w:t>
      </w:r>
      <w:proofErr w:type="spellStart"/>
      <w:r>
        <w:t>boesen</w:t>
      </w:r>
      <w:proofErr w:type="spellEnd"/>
      <w:r>
        <w:t xml:space="preserve"> </w:t>
      </w:r>
      <w:proofErr w:type="spellStart"/>
      <w:r>
        <w:t>brunnen</w:t>
      </w:r>
      <w:proofErr w:type="spellEnd"/>
      <w:r>
        <w:t xml:space="preserve"> / dem </w:t>
      </w:r>
      <w:proofErr w:type="spellStart"/>
      <w:r>
        <w:t>gemainen</w:t>
      </w:r>
      <w:proofErr w:type="spellEnd"/>
      <w:r>
        <w:t xml:space="preserve"> </w:t>
      </w:r>
      <w:proofErr w:type="spellStart"/>
      <w:r>
        <w:t>sprichwort</w:t>
      </w:r>
      <w:proofErr w:type="spellEnd"/>
      <w:r>
        <w:t xml:space="preserve"> nach / darein getragen </w:t>
      </w:r>
      <w:proofErr w:type="spellStart"/>
      <w:r>
        <w:t>unnd</w:t>
      </w:r>
      <w:proofErr w:type="spellEnd"/>
      <w:r>
        <w:t xml:space="preserve"> </w:t>
      </w:r>
      <w:proofErr w:type="spellStart"/>
      <w:r>
        <w:t>gepflantzt</w:t>
      </w:r>
      <w:proofErr w:type="spellEnd"/>
      <w:r>
        <w:t xml:space="preserve"> </w:t>
      </w:r>
      <w:proofErr w:type="spellStart"/>
      <w:r>
        <w:t>würt</w:t>
      </w:r>
      <w:proofErr w:type="spellEnd"/>
      <w:r>
        <w:t xml:space="preserve"> / </w:t>
      </w:r>
      <w:proofErr w:type="spellStart"/>
      <w:r>
        <w:t>welchs</w:t>
      </w:r>
      <w:proofErr w:type="spellEnd"/>
      <w:r>
        <w:t xml:space="preserve"> dann geschehen muß / und geschicht </w:t>
      </w:r>
      <w:proofErr w:type="spellStart"/>
      <w:r>
        <w:t>allain</w:t>
      </w:r>
      <w:proofErr w:type="spellEnd"/>
      <w:r>
        <w:t xml:space="preserve"> durch die </w:t>
      </w:r>
      <w:proofErr w:type="spellStart"/>
      <w:r>
        <w:t>gnad</w:t>
      </w:r>
      <w:proofErr w:type="spellEnd"/>
      <w:r>
        <w:t xml:space="preserve"> / und guten </w:t>
      </w:r>
      <w:proofErr w:type="spellStart"/>
      <w:r>
        <w:t>trib</w:t>
      </w:r>
      <w:proofErr w:type="spellEnd"/>
      <w:r>
        <w:t xml:space="preserve"> deß </w:t>
      </w:r>
      <w:proofErr w:type="spellStart"/>
      <w:r>
        <w:t>gaists</w:t>
      </w:r>
      <w:proofErr w:type="spellEnd"/>
      <w:r>
        <w:t xml:space="preserve"> Gottes / in allen </w:t>
      </w:r>
      <w:proofErr w:type="spellStart"/>
      <w:r>
        <w:t>außerwoelten</w:t>
      </w:r>
      <w:proofErr w:type="spellEnd"/>
      <w:r>
        <w:t xml:space="preserve"> </w:t>
      </w:r>
      <w:proofErr w:type="spellStart"/>
      <w:r>
        <w:t>kindern</w:t>
      </w:r>
      <w:proofErr w:type="spellEnd"/>
      <w:r>
        <w:t xml:space="preserve">. Es hat aber </w:t>
      </w:r>
      <w:proofErr w:type="spellStart"/>
      <w:r>
        <w:t>unß</w:t>
      </w:r>
      <w:proofErr w:type="spellEnd"/>
      <w:r>
        <w:t xml:space="preserve"> deßhalb Gott gar </w:t>
      </w:r>
      <w:proofErr w:type="spellStart"/>
      <w:r>
        <w:t>ain</w:t>
      </w:r>
      <w:proofErr w:type="spellEnd"/>
      <w:r>
        <w:t xml:space="preserve"> ernstlichen </w:t>
      </w:r>
      <w:proofErr w:type="spellStart"/>
      <w:r>
        <w:t>bevelch</w:t>
      </w:r>
      <w:proofErr w:type="spellEnd"/>
      <w:r>
        <w:t xml:space="preserve"> geben / </w:t>
      </w:r>
      <w:proofErr w:type="spellStart"/>
      <w:r>
        <w:t>Naemlich</w:t>
      </w:r>
      <w:proofErr w:type="spellEnd"/>
      <w:r>
        <w:t xml:space="preserve"> / </w:t>
      </w:r>
      <w:proofErr w:type="spellStart"/>
      <w:r>
        <w:t>obgemelter</w:t>
      </w:r>
      <w:proofErr w:type="spellEnd"/>
      <w:r>
        <w:t xml:space="preserve"> </w:t>
      </w:r>
      <w:proofErr w:type="spellStart"/>
      <w:r>
        <w:t>erbsucht</w:t>
      </w:r>
      <w:proofErr w:type="spellEnd"/>
      <w:r>
        <w:t xml:space="preserve"> der </w:t>
      </w:r>
      <w:proofErr w:type="spellStart"/>
      <w:r>
        <w:t>kinder</w:t>
      </w:r>
      <w:proofErr w:type="spellEnd"/>
      <w:r>
        <w:t xml:space="preserve"> / die wir Gottes </w:t>
      </w:r>
      <w:proofErr w:type="spellStart"/>
      <w:r>
        <w:t>volck</w:t>
      </w:r>
      <w:proofErr w:type="spellEnd"/>
      <w:r>
        <w:t xml:space="preserve"> </w:t>
      </w:r>
      <w:proofErr w:type="spellStart"/>
      <w:r>
        <w:t>woellen</w:t>
      </w:r>
      <w:proofErr w:type="spellEnd"/>
      <w:r>
        <w:t xml:space="preserve"> sein / mit strenger </w:t>
      </w:r>
      <w:proofErr w:type="spellStart"/>
      <w:r>
        <w:t>zucht</w:t>
      </w:r>
      <w:proofErr w:type="spellEnd"/>
      <w:r>
        <w:t xml:space="preserve"> und Leer / </w:t>
      </w:r>
      <w:proofErr w:type="spellStart"/>
      <w:r>
        <w:t>zubegegnen</w:t>
      </w:r>
      <w:proofErr w:type="spellEnd"/>
      <w:r>
        <w:t xml:space="preserve">. Und also </w:t>
      </w:r>
      <w:proofErr w:type="spellStart"/>
      <w:r>
        <w:t>auß</w:t>
      </w:r>
      <w:proofErr w:type="spellEnd"/>
      <w:r>
        <w:t xml:space="preserve"> den </w:t>
      </w:r>
      <w:proofErr w:type="spellStart"/>
      <w:r>
        <w:t>boesen</w:t>
      </w:r>
      <w:proofErr w:type="spellEnd"/>
      <w:r>
        <w:t xml:space="preserve"> verderbten Adams </w:t>
      </w:r>
      <w:proofErr w:type="spellStart"/>
      <w:r>
        <w:t>kindern</w:t>
      </w:r>
      <w:proofErr w:type="spellEnd"/>
      <w:r>
        <w:t xml:space="preserve"> / </w:t>
      </w:r>
      <w:proofErr w:type="spellStart"/>
      <w:r>
        <w:t>geschlachte</w:t>
      </w:r>
      <w:proofErr w:type="spellEnd"/>
      <w:r>
        <w:t xml:space="preserve"> Gottes </w:t>
      </w:r>
      <w:proofErr w:type="spellStart"/>
      <w:r>
        <w:t>kinder</w:t>
      </w:r>
      <w:proofErr w:type="spellEnd"/>
      <w:r>
        <w:t xml:space="preserve"> zuziehen / so fern </w:t>
      </w:r>
      <w:proofErr w:type="spellStart"/>
      <w:r>
        <w:t>unß</w:t>
      </w:r>
      <w:proofErr w:type="spellEnd"/>
      <w:r>
        <w:t xml:space="preserve"> als Menschen </w:t>
      </w:r>
      <w:proofErr w:type="spellStart"/>
      <w:r>
        <w:t>müglich</w:t>
      </w:r>
      <w:proofErr w:type="spellEnd"/>
      <w:r>
        <w:t xml:space="preserve">. Dann also sagt Moses im 5. buch am 4. </w:t>
      </w:r>
      <w:proofErr w:type="spellStart"/>
      <w:r>
        <w:t>Capit</w:t>
      </w:r>
      <w:proofErr w:type="spellEnd"/>
      <w:r>
        <w:t xml:space="preserve">. Du </w:t>
      </w:r>
      <w:proofErr w:type="spellStart"/>
      <w:r>
        <w:t>solt</w:t>
      </w:r>
      <w:proofErr w:type="spellEnd"/>
      <w:r>
        <w:t xml:space="preserve"> deinen </w:t>
      </w:r>
      <w:proofErr w:type="spellStart"/>
      <w:r>
        <w:t>kindskindern</w:t>
      </w:r>
      <w:proofErr w:type="spellEnd"/>
      <w:r>
        <w:t xml:space="preserve"> </w:t>
      </w:r>
      <w:proofErr w:type="spellStart"/>
      <w:r>
        <w:t>kundt</w:t>
      </w:r>
      <w:proofErr w:type="spellEnd"/>
      <w:r>
        <w:t xml:space="preserve"> thun / wie du </w:t>
      </w:r>
      <w:proofErr w:type="spellStart"/>
      <w:r>
        <w:t>stuendest</w:t>
      </w:r>
      <w:proofErr w:type="spellEnd"/>
      <w:r>
        <w:t xml:space="preserve"> vor dem Herren / am </w:t>
      </w:r>
      <w:proofErr w:type="spellStart"/>
      <w:r>
        <w:t>berg</w:t>
      </w:r>
      <w:proofErr w:type="spellEnd"/>
      <w:r>
        <w:t xml:space="preserve"> Horeb / da der Herr sagt / </w:t>
      </w:r>
      <w:proofErr w:type="spellStart"/>
      <w:r>
        <w:t>Versamle</w:t>
      </w:r>
      <w:proofErr w:type="spellEnd"/>
      <w:r>
        <w:t xml:space="preserve"> mir das </w:t>
      </w:r>
      <w:proofErr w:type="spellStart"/>
      <w:r>
        <w:t>volck</w:t>
      </w:r>
      <w:proofErr w:type="spellEnd"/>
      <w:r>
        <w:t xml:space="preserve"> / das ich </w:t>
      </w:r>
      <w:proofErr w:type="spellStart"/>
      <w:r>
        <w:t>sy</w:t>
      </w:r>
      <w:proofErr w:type="spellEnd"/>
      <w:r>
        <w:t xml:space="preserve"> meine </w:t>
      </w:r>
      <w:proofErr w:type="spellStart"/>
      <w:r>
        <w:t>wort</w:t>
      </w:r>
      <w:proofErr w:type="spellEnd"/>
      <w:r>
        <w:t xml:space="preserve"> </w:t>
      </w:r>
      <w:proofErr w:type="spellStart"/>
      <w:r>
        <w:t>hoeren</w:t>
      </w:r>
      <w:proofErr w:type="spellEnd"/>
      <w:r>
        <w:t xml:space="preserve"> laß / auf das </w:t>
      </w:r>
      <w:proofErr w:type="spellStart"/>
      <w:r>
        <w:t>sy</w:t>
      </w:r>
      <w:proofErr w:type="spellEnd"/>
      <w:r>
        <w:t xml:space="preserve"> mich fürchten / all </w:t>
      </w:r>
      <w:proofErr w:type="spellStart"/>
      <w:r>
        <w:t>jr</w:t>
      </w:r>
      <w:proofErr w:type="spellEnd"/>
      <w:r>
        <w:t xml:space="preserve"> </w:t>
      </w:r>
      <w:proofErr w:type="spellStart"/>
      <w:r>
        <w:t>lebtag</w:t>
      </w:r>
      <w:proofErr w:type="spellEnd"/>
      <w:r>
        <w:t xml:space="preserve"> </w:t>
      </w:r>
      <w:proofErr w:type="spellStart"/>
      <w:r>
        <w:t>auff</w:t>
      </w:r>
      <w:proofErr w:type="spellEnd"/>
      <w:r>
        <w:t xml:space="preserve"> erden / und </w:t>
      </w:r>
      <w:proofErr w:type="spellStart"/>
      <w:r>
        <w:t>auff</w:t>
      </w:r>
      <w:proofErr w:type="spellEnd"/>
      <w:r>
        <w:t xml:space="preserve"> das </w:t>
      </w:r>
      <w:proofErr w:type="spellStart"/>
      <w:r>
        <w:t>sy</w:t>
      </w:r>
      <w:proofErr w:type="spellEnd"/>
      <w:r>
        <w:t xml:space="preserve"> </w:t>
      </w:r>
      <w:proofErr w:type="spellStart"/>
      <w:r>
        <w:t>solliche</w:t>
      </w:r>
      <w:proofErr w:type="spellEnd"/>
      <w:r>
        <w:t xml:space="preserve"> </w:t>
      </w:r>
      <w:proofErr w:type="spellStart"/>
      <w:r>
        <w:t>wort</w:t>
      </w:r>
      <w:proofErr w:type="spellEnd"/>
      <w:r>
        <w:t xml:space="preserve"> auch </w:t>
      </w:r>
      <w:proofErr w:type="spellStart"/>
      <w:r>
        <w:t>jre</w:t>
      </w:r>
      <w:proofErr w:type="spellEnd"/>
      <w:r>
        <w:t xml:space="preserve"> </w:t>
      </w:r>
      <w:proofErr w:type="spellStart"/>
      <w:r>
        <w:t>kinder</w:t>
      </w:r>
      <w:proofErr w:type="spellEnd"/>
      <w:r>
        <w:t xml:space="preserve"> </w:t>
      </w:r>
      <w:proofErr w:type="spellStart"/>
      <w:r>
        <w:t>leren</w:t>
      </w:r>
      <w:proofErr w:type="spellEnd"/>
      <w:r>
        <w:t xml:space="preserve">. Diese </w:t>
      </w:r>
      <w:proofErr w:type="spellStart"/>
      <w:r>
        <w:t>notwendigkait</w:t>
      </w:r>
      <w:proofErr w:type="spellEnd"/>
      <w:r>
        <w:t xml:space="preserve"> / und ernstlich </w:t>
      </w:r>
      <w:proofErr w:type="spellStart"/>
      <w:r>
        <w:t>befelch</w:t>
      </w:r>
      <w:proofErr w:type="spellEnd"/>
      <w:r>
        <w:t xml:space="preserve"> Gottes / </w:t>
      </w:r>
      <w:proofErr w:type="spellStart"/>
      <w:r>
        <w:t>hatt</w:t>
      </w:r>
      <w:proofErr w:type="spellEnd"/>
      <w:r>
        <w:t xml:space="preserve"> angesehen </w:t>
      </w:r>
      <w:proofErr w:type="spellStart"/>
      <w:r>
        <w:t>unnser</w:t>
      </w:r>
      <w:proofErr w:type="spellEnd"/>
      <w:r>
        <w:t xml:space="preserve"> </w:t>
      </w:r>
      <w:proofErr w:type="spellStart"/>
      <w:r>
        <w:t>theürer</w:t>
      </w:r>
      <w:proofErr w:type="spellEnd"/>
      <w:r>
        <w:t xml:space="preserve"> lieber Bruder C. Som / der </w:t>
      </w:r>
      <w:proofErr w:type="spellStart"/>
      <w:r>
        <w:t>frueprediger</w:t>
      </w:r>
      <w:proofErr w:type="spellEnd"/>
      <w:r>
        <w:t xml:space="preserve"> / in der Pfarr / und </w:t>
      </w:r>
      <w:proofErr w:type="spellStart"/>
      <w:r>
        <w:t>disen</w:t>
      </w:r>
      <w:proofErr w:type="spellEnd"/>
      <w:r>
        <w:t xml:space="preserve"> </w:t>
      </w:r>
      <w:proofErr w:type="spellStart"/>
      <w:r>
        <w:t>Catechismum</w:t>
      </w:r>
      <w:proofErr w:type="spellEnd"/>
      <w:r>
        <w:t xml:space="preserve"> (weiß die alten genannt haben) das ist </w:t>
      </w:r>
      <w:proofErr w:type="spellStart"/>
      <w:r>
        <w:t>unterweisung</w:t>
      </w:r>
      <w:proofErr w:type="spellEnd"/>
      <w:r>
        <w:t xml:space="preserve"> / </w:t>
      </w:r>
      <w:proofErr w:type="spellStart"/>
      <w:r>
        <w:t>fürgenommen</w:t>
      </w:r>
      <w:proofErr w:type="spellEnd"/>
      <w:r>
        <w:t xml:space="preserve"> zu predigen / auch </w:t>
      </w:r>
      <w:proofErr w:type="spellStart"/>
      <w:r>
        <w:t>fürohin</w:t>
      </w:r>
      <w:proofErr w:type="spellEnd"/>
      <w:r>
        <w:t xml:space="preserve"> </w:t>
      </w:r>
      <w:proofErr w:type="spellStart"/>
      <w:r>
        <w:t>zun</w:t>
      </w:r>
      <w:proofErr w:type="spellEnd"/>
      <w:r>
        <w:t xml:space="preserve"> </w:t>
      </w:r>
      <w:proofErr w:type="spellStart"/>
      <w:r>
        <w:t>jar</w:t>
      </w:r>
      <w:proofErr w:type="spellEnd"/>
      <w:r>
        <w:t xml:space="preserve"> </w:t>
      </w:r>
      <w:proofErr w:type="spellStart"/>
      <w:r>
        <w:t>etlich</w:t>
      </w:r>
      <w:proofErr w:type="spellEnd"/>
      <w:r>
        <w:t xml:space="preserve"> mal zu </w:t>
      </w:r>
      <w:proofErr w:type="spellStart"/>
      <w:r>
        <w:t>repetiern</w:t>
      </w:r>
      <w:proofErr w:type="spellEnd"/>
      <w:r>
        <w:t xml:space="preserve"> mit den </w:t>
      </w:r>
      <w:proofErr w:type="spellStart"/>
      <w:r>
        <w:t>kindern</w:t>
      </w:r>
      <w:proofErr w:type="spellEnd"/>
      <w:r>
        <w:t xml:space="preserve">. Damit es aber </w:t>
      </w:r>
      <w:proofErr w:type="spellStart"/>
      <w:r>
        <w:t>gleichfoermig</w:t>
      </w:r>
      <w:proofErr w:type="spellEnd"/>
      <w:r>
        <w:t xml:space="preserve"> </w:t>
      </w:r>
      <w:proofErr w:type="spellStart"/>
      <w:r>
        <w:t>zugang</w:t>
      </w:r>
      <w:proofErr w:type="spellEnd"/>
      <w:r>
        <w:t xml:space="preserve"> / und die </w:t>
      </w:r>
      <w:proofErr w:type="spellStart"/>
      <w:r>
        <w:t>kinder</w:t>
      </w:r>
      <w:proofErr w:type="spellEnd"/>
      <w:r>
        <w:t xml:space="preserve"> so </w:t>
      </w:r>
      <w:proofErr w:type="spellStart"/>
      <w:r>
        <w:t>sy</w:t>
      </w:r>
      <w:proofErr w:type="spellEnd"/>
      <w:r>
        <w:t xml:space="preserve"> </w:t>
      </w:r>
      <w:proofErr w:type="spellStart"/>
      <w:r>
        <w:t>ainerlay</w:t>
      </w:r>
      <w:proofErr w:type="spellEnd"/>
      <w:r>
        <w:t xml:space="preserve"> </w:t>
      </w:r>
      <w:proofErr w:type="spellStart"/>
      <w:r>
        <w:t>buechlin</w:t>
      </w:r>
      <w:proofErr w:type="spellEnd"/>
      <w:r>
        <w:t xml:space="preserve"> haben / </w:t>
      </w:r>
      <w:proofErr w:type="spellStart"/>
      <w:r>
        <w:t>deßter</w:t>
      </w:r>
      <w:proofErr w:type="spellEnd"/>
      <w:r>
        <w:t xml:space="preserve"> </w:t>
      </w:r>
      <w:proofErr w:type="spellStart"/>
      <w:r>
        <w:t>ee</w:t>
      </w:r>
      <w:proofErr w:type="spellEnd"/>
      <w:r>
        <w:t xml:space="preserve"> lernen / So </w:t>
      </w:r>
      <w:proofErr w:type="spellStart"/>
      <w:r>
        <w:t>hatt</w:t>
      </w:r>
      <w:proofErr w:type="spellEnd"/>
      <w:r>
        <w:t xml:space="preserve"> ers auch in </w:t>
      </w:r>
      <w:proofErr w:type="spellStart"/>
      <w:r>
        <w:t>truck</w:t>
      </w:r>
      <w:proofErr w:type="spellEnd"/>
      <w:r>
        <w:t xml:space="preserve"> lassen kommen / dann es </w:t>
      </w:r>
      <w:proofErr w:type="spellStart"/>
      <w:r>
        <w:t>seind</w:t>
      </w:r>
      <w:proofErr w:type="spellEnd"/>
      <w:r>
        <w:t xml:space="preserve"> der gleichen </w:t>
      </w:r>
      <w:proofErr w:type="spellStart"/>
      <w:r>
        <w:t>guechlin</w:t>
      </w:r>
      <w:proofErr w:type="spellEnd"/>
      <w:r>
        <w:t xml:space="preserve"> </w:t>
      </w:r>
      <w:proofErr w:type="spellStart"/>
      <w:r>
        <w:t>manicherlay</w:t>
      </w:r>
      <w:proofErr w:type="spellEnd"/>
      <w:r>
        <w:t xml:space="preserve"> vorhin anderstwo geprediget / </w:t>
      </w:r>
      <w:proofErr w:type="spellStart"/>
      <w:r>
        <w:t>getruckt</w:t>
      </w:r>
      <w:proofErr w:type="spellEnd"/>
      <w:r>
        <w:t xml:space="preserve"> worden / bey denen ers </w:t>
      </w:r>
      <w:proofErr w:type="spellStart"/>
      <w:r>
        <w:t>vileicht</w:t>
      </w:r>
      <w:proofErr w:type="spellEnd"/>
      <w:r>
        <w:t xml:space="preserve"> </w:t>
      </w:r>
      <w:proofErr w:type="spellStart"/>
      <w:r>
        <w:t>hett</w:t>
      </w:r>
      <w:proofErr w:type="spellEnd"/>
      <w:r>
        <w:t xml:space="preserve"> lassen bleiben / wo er </w:t>
      </w:r>
      <w:proofErr w:type="spellStart"/>
      <w:r>
        <w:t>nit</w:t>
      </w:r>
      <w:proofErr w:type="spellEnd"/>
      <w:r>
        <w:t xml:space="preserve"> besorgt / das die ungleiche etwas </w:t>
      </w:r>
      <w:proofErr w:type="spellStart"/>
      <w:r>
        <w:t>hindernuß</w:t>
      </w:r>
      <w:proofErr w:type="spellEnd"/>
      <w:r>
        <w:t xml:space="preserve"> gebracht </w:t>
      </w:r>
      <w:proofErr w:type="spellStart"/>
      <w:r>
        <w:t>het</w:t>
      </w:r>
      <w:proofErr w:type="spellEnd"/>
      <w:r>
        <w:t xml:space="preserve">. So der </w:t>
      </w:r>
      <w:proofErr w:type="spellStart"/>
      <w:r>
        <w:t>ain</w:t>
      </w:r>
      <w:proofErr w:type="spellEnd"/>
      <w:r>
        <w:t xml:space="preserve"> Straßburgisch / der ander </w:t>
      </w:r>
      <w:proofErr w:type="spellStart"/>
      <w:r>
        <w:t>Nuernbergisch</w:t>
      </w:r>
      <w:proofErr w:type="spellEnd"/>
      <w:r>
        <w:t xml:space="preserve"> / der dritt </w:t>
      </w:r>
      <w:proofErr w:type="spellStart"/>
      <w:r>
        <w:t>ain</w:t>
      </w:r>
      <w:proofErr w:type="spellEnd"/>
      <w:r>
        <w:t xml:space="preserve"> </w:t>
      </w:r>
      <w:proofErr w:type="spellStart"/>
      <w:r>
        <w:t>Eyßlebisch</w:t>
      </w:r>
      <w:proofErr w:type="spellEnd"/>
      <w:r>
        <w:t xml:space="preserve"> etc. für sich </w:t>
      </w:r>
      <w:proofErr w:type="spellStart"/>
      <w:r>
        <w:t>hett</w:t>
      </w:r>
      <w:proofErr w:type="spellEnd"/>
      <w:r>
        <w:t xml:space="preserve">. </w:t>
      </w:r>
      <w:proofErr w:type="spellStart"/>
      <w:r>
        <w:t>Darumb</w:t>
      </w:r>
      <w:proofErr w:type="spellEnd"/>
      <w:r>
        <w:t xml:space="preserve"> / lieben </w:t>
      </w:r>
      <w:proofErr w:type="spellStart"/>
      <w:r>
        <w:t>frummen</w:t>
      </w:r>
      <w:proofErr w:type="spellEnd"/>
      <w:r>
        <w:t xml:space="preserve"> Christen / laßt uns die reichlich </w:t>
      </w:r>
      <w:proofErr w:type="spellStart"/>
      <w:r>
        <w:t>anbietung</w:t>
      </w:r>
      <w:proofErr w:type="spellEnd"/>
      <w:r>
        <w:t xml:space="preserve"> der </w:t>
      </w:r>
      <w:proofErr w:type="spellStart"/>
      <w:r>
        <w:t>erkantnuß</w:t>
      </w:r>
      <w:proofErr w:type="spellEnd"/>
      <w:r>
        <w:t xml:space="preserve"> Gottes </w:t>
      </w:r>
      <w:proofErr w:type="spellStart"/>
      <w:r>
        <w:t>nitt</w:t>
      </w:r>
      <w:proofErr w:type="spellEnd"/>
      <w:r>
        <w:t xml:space="preserve"> in wind schlagen / sonder mit </w:t>
      </w:r>
      <w:proofErr w:type="spellStart"/>
      <w:r>
        <w:t>froelichen</w:t>
      </w:r>
      <w:proofErr w:type="spellEnd"/>
      <w:r>
        <w:t xml:space="preserve"> </w:t>
      </w:r>
      <w:proofErr w:type="spellStart"/>
      <w:r>
        <w:t>danckbaren</w:t>
      </w:r>
      <w:proofErr w:type="spellEnd"/>
      <w:r>
        <w:t xml:space="preserve"> </w:t>
      </w:r>
      <w:proofErr w:type="spellStart"/>
      <w:r>
        <w:t>hertzen</w:t>
      </w:r>
      <w:proofErr w:type="spellEnd"/>
      <w:r>
        <w:t xml:space="preserve"> </w:t>
      </w:r>
      <w:proofErr w:type="spellStart"/>
      <w:r>
        <w:t>annemen</w:t>
      </w:r>
      <w:proofErr w:type="spellEnd"/>
      <w:r>
        <w:t xml:space="preserve"> / und diß </w:t>
      </w:r>
      <w:proofErr w:type="spellStart"/>
      <w:r>
        <w:t>buechlin</w:t>
      </w:r>
      <w:proofErr w:type="spellEnd"/>
      <w:r>
        <w:t xml:space="preserve"> uns und unsern </w:t>
      </w:r>
      <w:proofErr w:type="spellStart"/>
      <w:r>
        <w:t>kindern</w:t>
      </w:r>
      <w:proofErr w:type="spellEnd"/>
      <w:r>
        <w:t xml:space="preserve"> / fleissig </w:t>
      </w:r>
      <w:proofErr w:type="spellStart"/>
      <w:r>
        <w:t>fürhalten</w:t>
      </w:r>
      <w:proofErr w:type="spellEnd"/>
      <w:r>
        <w:t xml:space="preserve">. Dann mich </w:t>
      </w:r>
      <w:proofErr w:type="spellStart"/>
      <w:r>
        <w:t>bedunckt</w:t>
      </w:r>
      <w:proofErr w:type="spellEnd"/>
      <w:r>
        <w:t xml:space="preserve"> das auch </w:t>
      </w:r>
      <w:proofErr w:type="spellStart"/>
      <w:r>
        <w:t>under</w:t>
      </w:r>
      <w:proofErr w:type="spellEnd"/>
      <w:r>
        <w:t xml:space="preserve"> uns alten / noch gar mancher sey / der seines </w:t>
      </w:r>
      <w:proofErr w:type="spellStart"/>
      <w:r>
        <w:t>glaubens</w:t>
      </w:r>
      <w:proofErr w:type="spellEnd"/>
      <w:r>
        <w:t xml:space="preserve"> schlechte rechenschafft </w:t>
      </w:r>
      <w:proofErr w:type="spellStart"/>
      <w:r>
        <w:t>solt</w:t>
      </w:r>
      <w:proofErr w:type="spellEnd"/>
      <w:r>
        <w:t xml:space="preserve"> wissen zugeben / Oder sein </w:t>
      </w:r>
      <w:proofErr w:type="spellStart"/>
      <w:r>
        <w:t>aygen</w:t>
      </w:r>
      <w:proofErr w:type="spellEnd"/>
      <w:r>
        <w:t xml:space="preserve"> gewissen </w:t>
      </w:r>
      <w:proofErr w:type="spellStart"/>
      <w:r>
        <w:t>auß</w:t>
      </w:r>
      <w:proofErr w:type="spellEnd"/>
      <w:r>
        <w:t xml:space="preserve"> </w:t>
      </w:r>
      <w:proofErr w:type="spellStart"/>
      <w:r>
        <w:t>grund</w:t>
      </w:r>
      <w:proofErr w:type="spellEnd"/>
      <w:r>
        <w:t xml:space="preserve"> der </w:t>
      </w:r>
      <w:proofErr w:type="spellStart"/>
      <w:r>
        <w:t>schrifft</w:t>
      </w:r>
      <w:proofErr w:type="spellEnd"/>
      <w:r>
        <w:t xml:space="preserve"> berichten / wie dann </w:t>
      </w:r>
      <w:proofErr w:type="spellStart"/>
      <w:r>
        <w:t>ainem</w:t>
      </w:r>
      <w:proofErr w:type="spellEnd"/>
      <w:r>
        <w:t xml:space="preserve"> </w:t>
      </w:r>
      <w:proofErr w:type="spellStart"/>
      <w:r>
        <w:t>yeden</w:t>
      </w:r>
      <w:proofErr w:type="spellEnd"/>
      <w:r>
        <w:t xml:space="preserve"> Christen von </w:t>
      </w:r>
      <w:proofErr w:type="spellStart"/>
      <w:r>
        <w:t>noetten</w:t>
      </w:r>
      <w:proofErr w:type="spellEnd"/>
      <w:r>
        <w:t xml:space="preserve"> ist / wider Todt / Welt / </w:t>
      </w:r>
      <w:proofErr w:type="spellStart"/>
      <w:r>
        <w:t>Teüffel</w:t>
      </w:r>
      <w:proofErr w:type="spellEnd"/>
      <w:r>
        <w:t xml:space="preserve"> / und Hell / </w:t>
      </w:r>
      <w:proofErr w:type="spellStart"/>
      <w:r>
        <w:t>staetz</w:t>
      </w:r>
      <w:proofErr w:type="spellEnd"/>
      <w:r>
        <w:t xml:space="preserve"> </w:t>
      </w:r>
      <w:proofErr w:type="spellStart"/>
      <w:r>
        <w:t>gewapnet</w:t>
      </w:r>
      <w:proofErr w:type="spellEnd"/>
      <w:r>
        <w:t xml:space="preserve"> und gerüst </w:t>
      </w:r>
      <w:proofErr w:type="spellStart"/>
      <w:r>
        <w:t>zuston</w:t>
      </w:r>
      <w:proofErr w:type="spellEnd"/>
      <w:r>
        <w:t xml:space="preserve"> / und wachen. </w:t>
      </w:r>
      <w:proofErr w:type="spellStart"/>
      <w:r>
        <w:t>Fürnemlich</w:t>
      </w:r>
      <w:proofErr w:type="spellEnd"/>
      <w:r>
        <w:t xml:space="preserve"> aber laßt uns sorg haben / das </w:t>
      </w:r>
      <w:proofErr w:type="spellStart"/>
      <w:r>
        <w:t>solchs</w:t>
      </w:r>
      <w:proofErr w:type="spellEnd"/>
      <w:r>
        <w:t xml:space="preserve"> in die </w:t>
      </w:r>
      <w:proofErr w:type="spellStart"/>
      <w:r>
        <w:t>kinder</w:t>
      </w:r>
      <w:proofErr w:type="spellEnd"/>
      <w:r>
        <w:t xml:space="preserve"> </w:t>
      </w:r>
      <w:proofErr w:type="spellStart"/>
      <w:r>
        <w:t>getriben</w:t>
      </w:r>
      <w:proofErr w:type="spellEnd"/>
      <w:r>
        <w:t xml:space="preserve"> werd. Ob </w:t>
      </w:r>
      <w:proofErr w:type="spellStart"/>
      <w:r>
        <w:t>vileicht</w:t>
      </w:r>
      <w:proofErr w:type="spellEnd"/>
      <w:r>
        <w:t xml:space="preserve"> Gott den selben </w:t>
      </w:r>
      <w:proofErr w:type="spellStart"/>
      <w:r>
        <w:t>mer</w:t>
      </w:r>
      <w:proofErr w:type="spellEnd"/>
      <w:r>
        <w:t xml:space="preserve"> </w:t>
      </w:r>
      <w:proofErr w:type="spellStart"/>
      <w:r>
        <w:t>genad</w:t>
      </w:r>
      <w:proofErr w:type="spellEnd"/>
      <w:r>
        <w:t xml:space="preserve"> wollt geben dann uns alten / die in der </w:t>
      </w:r>
      <w:proofErr w:type="spellStart"/>
      <w:r>
        <w:t>blindhait</w:t>
      </w:r>
      <w:proofErr w:type="spellEnd"/>
      <w:r>
        <w:t xml:space="preserve"> des </w:t>
      </w:r>
      <w:proofErr w:type="spellStart"/>
      <w:r>
        <w:t>Bapstumbs</w:t>
      </w:r>
      <w:proofErr w:type="spellEnd"/>
      <w:r>
        <w:t xml:space="preserve"> übel zogen und </w:t>
      </w:r>
      <w:proofErr w:type="spellStart"/>
      <w:r>
        <w:t>verderpt</w:t>
      </w:r>
      <w:proofErr w:type="spellEnd"/>
      <w:r>
        <w:t xml:space="preserve"> </w:t>
      </w:r>
      <w:proofErr w:type="spellStart"/>
      <w:r>
        <w:t>seind</w:t>
      </w:r>
      <w:proofErr w:type="spellEnd"/>
      <w:r>
        <w:t xml:space="preserve"> worden. </w:t>
      </w:r>
      <w:proofErr w:type="spellStart"/>
      <w:r>
        <w:t>Solchs</w:t>
      </w:r>
      <w:proofErr w:type="spellEnd"/>
      <w:r>
        <w:t xml:space="preserve"> </w:t>
      </w:r>
      <w:proofErr w:type="spellStart"/>
      <w:r>
        <w:t>wirt</w:t>
      </w:r>
      <w:proofErr w:type="spellEnd"/>
      <w:r>
        <w:t xml:space="preserve"> aber / dieweil </w:t>
      </w:r>
      <w:proofErr w:type="spellStart"/>
      <w:r>
        <w:t>nit</w:t>
      </w:r>
      <w:proofErr w:type="spellEnd"/>
      <w:r>
        <w:t xml:space="preserve"> </w:t>
      </w:r>
      <w:proofErr w:type="spellStart"/>
      <w:r>
        <w:t>ain</w:t>
      </w:r>
      <w:proofErr w:type="spellEnd"/>
      <w:r>
        <w:t xml:space="preserve"> </w:t>
      </w:r>
      <w:proofErr w:type="spellStart"/>
      <w:r>
        <w:t>yeder</w:t>
      </w:r>
      <w:proofErr w:type="spellEnd"/>
      <w:r>
        <w:t xml:space="preserve"> </w:t>
      </w:r>
      <w:proofErr w:type="spellStart"/>
      <w:r>
        <w:t>vater</w:t>
      </w:r>
      <w:proofErr w:type="spellEnd"/>
      <w:r>
        <w:t xml:space="preserve"> geschickt ist </w:t>
      </w:r>
      <w:proofErr w:type="spellStart"/>
      <w:r>
        <w:t>zuleren</w:t>
      </w:r>
      <w:proofErr w:type="spellEnd"/>
      <w:r>
        <w:t xml:space="preserve"> / </w:t>
      </w:r>
      <w:proofErr w:type="spellStart"/>
      <w:r>
        <w:t>unkündenhait</w:t>
      </w:r>
      <w:proofErr w:type="spellEnd"/>
      <w:r>
        <w:t xml:space="preserve"> oder </w:t>
      </w:r>
      <w:proofErr w:type="spellStart"/>
      <w:r>
        <w:t>unmußhalb</w:t>
      </w:r>
      <w:proofErr w:type="spellEnd"/>
      <w:r>
        <w:t xml:space="preserve"> / am </w:t>
      </w:r>
      <w:proofErr w:type="spellStart"/>
      <w:r>
        <w:t>bequemlichisten</w:t>
      </w:r>
      <w:proofErr w:type="spellEnd"/>
      <w:r>
        <w:t xml:space="preserve"> in den schulen geschehen / </w:t>
      </w:r>
      <w:proofErr w:type="spellStart"/>
      <w:r>
        <w:t>Darumb</w:t>
      </w:r>
      <w:proofErr w:type="spellEnd"/>
      <w:r>
        <w:t xml:space="preserve"> </w:t>
      </w:r>
      <w:proofErr w:type="spellStart"/>
      <w:r>
        <w:t>wirt</w:t>
      </w:r>
      <w:proofErr w:type="spellEnd"/>
      <w:r>
        <w:t xml:space="preserve"> man die </w:t>
      </w:r>
      <w:proofErr w:type="spellStart"/>
      <w:r>
        <w:t>kinder</w:t>
      </w:r>
      <w:proofErr w:type="spellEnd"/>
      <w:r>
        <w:t xml:space="preserve"> </w:t>
      </w:r>
      <w:proofErr w:type="spellStart"/>
      <w:r>
        <w:t>deßt</w:t>
      </w:r>
      <w:proofErr w:type="spellEnd"/>
      <w:r>
        <w:t xml:space="preserve"> </w:t>
      </w:r>
      <w:proofErr w:type="spellStart"/>
      <w:r>
        <w:t>fürderlicher</w:t>
      </w:r>
      <w:proofErr w:type="spellEnd"/>
      <w:r>
        <w:t xml:space="preserve"> zu den selben </w:t>
      </w:r>
      <w:proofErr w:type="spellStart"/>
      <w:r>
        <w:t>muessen</w:t>
      </w:r>
      <w:proofErr w:type="spellEnd"/>
      <w:r>
        <w:t xml:space="preserve"> halten. Es sollen auch alle </w:t>
      </w:r>
      <w:proofErr w:type="spellStart"/>
      <w:r>
        <w:t>schulmaister</w:t>
      </w:r>
      <w:proofErr w:type="spellEnd"/>
      <w:r>
        <w:t xml:space="preserve"> / die Christen </w:t>
      </w:r>
      <w:proofErr w:type="spellStart"/>
      <w:r>
        <w:t>woellen</w:t>
      </w:r>
      <w:proofErr w:type="spellEnd"/>
      <w:r>
        <w:t xml:space="preserve"> sein / </w:t>
      </w:r>
      <w:proofErr w:type="spellStart"/>
      <w:r>
        <w:t>gedencken</w:t>
      </w:r>
      <w:proofErr w:type="spellEnd"/>
      <w:r>
        <w:t xml:space="preserve"> / das </w:t>
      </w:r>
      <w:proofErr w:type="spellStart"/>
      <w:r>
        <w:t>jnen</w:t>
      </w:r>
      <w:proofErr w:type="spellEnd"/>
      <w:r>
        <w:t xml:space="preserve"> </w:t>
      </w:r>
      <w:proofErr w:type="spellStart"/>
      <w:r>
        <w:t>nitt</w:t>
      </w:r>
      <w:proofErr w:type="spellEnd"/>
      <w:r>
        <w:t xml:space="preserve"> </w:t>
      </w:r>
      <w:proofErr w:type="spellStart"/>
      <w:r>
        <w:t>ain</w:t>
      </w:r>
      <w:proofErr w:type="spellEnd"/>
      <w:r>
        <w:t xml:space="preserve"> </w:t>
      </w:r>
      <w:proofErr w:type="spellStart"/>
      <w:r>
        <w:t>klainer</w:t>
      </w:r>
      <w:proofErr w:type="spellEnd"/>
      <w:r>
        <w:t xml:space="preserve"> </w:t>
      </w:r>
      <w:proofErr w:type="spellStart"/>
      <w:r>
        <w:t>tayl</w:t>
      </w:r>
      <w:proofErr w:type="spellEnd"/>
      <w:r>
        <w:t xml:space="preserve"> der </w:t>
      </w:r>
      <w:proofErr w:type="spellStart"/>
      <w:r>
        <w:t>pflantzung</w:t>
      </w:r>
      <w:proofErr w:type="spellEnd"/>
      <w:r>
        <w:t xml:space="preserve"> des </w:t>
      </w:r>
      <w:proofErr w:type="spellStart"/>
      <w:r>
        <w:t>weingartens</w:t>
      </w:r>
      <w:proofErr w:type="spellEnd"/>
      <w:r>
        <w:t xml:space="preserve"> des Herren und </w:t>
      </w:r>
      <w:proofErr w:type="spellStart"/>
      <w:r>
        <w:t>reychs</w:t>
      </w:r>
      <w:proofErr w:type="spellEnd"/>
      <w:r>
        <w:t xml:space="preserve"> Christi / in dem </w:t>
      </w:r>
      <w:proofErr w:type="spellStart"/>
      <w:r>
        <w:t>fal</w:t>
      </w:r>
      <w:proofErr w:type="spellEnd"/>
      <w:r>
        <w:t xml:space="preserve"> </w:t>
      </w:r>
      <w:proofErr w:type="spellStart"/>
      <w:r>
        <w:t>befolhen</w:t>
      </w:r>
      <w:proofErr w:type="spellEnd"/>
      <w:r>
        <w:t xml:space="preserve"> ist / und deßhalb sehen / das </w:t>
      </w:r>
      <w:proofErr w:type="spellStart"/>
      <w:r>
        <w:t>sy</w:t>
      </w:r>
      <w:proofErr w:type="spellEnd"/>
      <w:r>
        <w:t xml:space="preserve"> mit </w:t>
      </w:r>
      <w:proofErr w:type="spellStart"/>
      <w:r>
        <w:t>jrem</w:t>
      </w:r>
      <w:proofErr w:type="spellEnd"/>
      <w:r>
        <w:t xml:space="preserve"> </w:t>
      </w:r>
      <w:proofErr w:type="spellStart"/>
      <w:r>
        <w:t>pfund</w:t>
      </w:r>
      <w:proofErr w:type="spellEnd"/>
      <w:r>
        <w:t xml:space="preserve"> dem Herren </w:t>
      </w:r>
      <w:proofErr w:type="spellStart"/>
      <w:r>
        <w:t>trewlich</w:t>
      </w:r>
      <w:proofErr w:type="spellEnd"/>
      <w:r>
        <w:t xml:space="preserve"> wuchern / welches ich dann mir </w:t>
      </w:r>
      <w:proofErr w:type="spellStart"/>
      <w:r>
        <w:t>selbs</w:t>
      </w:r>
      <w:proofErr w:type="spellEnd"/>
      <w:r>
        <w:t xml:space="preserve"> (ists Gottes will) auch will lassen gesagt sein / </w:t>
      </w:r>
      <w:proofErr w:type="spellStart"/>
      <w:r>
        <w:t>unnd</w:t>
      </w:r>
      <w:proofErr w:type="spellEnd"/>
      <w:r>
        <w:t xml:space="preserve"> </w:t>
      </w:r>
      <w:proofErr w:type="spellStart"/>
      <w:r>
        <w:t>fürhin</w:t>
      </w:r>
      <w:proofErr w:type="spellEnd"/>
      <w:r>
        <w:t xml:space="preserve"> mit </w:t>
      </w:r>
      <w:proofErr w:type="spellStart"/>
      <w:r>
        <w:t>hoechstem</w:t>
      </w:r>
      <w:proofErr w:type="spellEnd"/>
      <w:r>
        <w:t xml:space="preserve"> </w:t>
      </w:r>
      <w:proofErr w:type="spellStart"/>
      <w:r>
        <w:t>fleyß</w:t>
      </w:r>
      <w:proofErr w:type="spellEnd"/>
      <w:r>
        <w:t xml:space="preserve"> / wie ich verhoff auch </w:t>
      </w:r>
      <w:proofErr w:type="spellStart"/>
      <w:r>
        <w:t>bißher</w:t>
      </w:r>
      <w:proofErr w:type="spellEnd"/>
      <w:r>
        <w:t xml:space="preserve"> von mir geschehen sein / </w:t>
      </w:r>
      <w:proofErr w:type="spellStart"/>
      <w:r>
        <w:t>nitt</w:t>
      </w:r>
      <w:proofErr w:type="spellEnd"/>
      <w:r>
        <w:t xml:space="preserve"> </w:t>
      </w:r>
      <w:proofErr w:type="spellStart"/>
      <w:r>
        <w:t>allain</w:t>
      </w:r>
      <w:proofErr w:type="spellEnd"/>
      <w:r>
        <w:t xml:space="preserve"> diß </w:t>
      </w:r>
      <w:proofErr w:type="spellStart"/>
      <w:r>
        <w:t>buechlin</w:t>
      </w:r>
      <w:proofErr w:type="spellEnd"/>
      <w:r>
        <w:t xml:space="preserve"> / sonder auch alle andere </w:t>
      </w:r>
      <w:proofErr w:type="spellStart"/>
      <w:r>
        <w:t>Goettliche</w:t>
      </w:r>
      <w:proofErr w:type="spellEnd"/>
      <w:r>
        <w:t xml:space="preserve"> </w:t>
      </w:r>
      <w:proofErr w:type="spellStart"/>
      <w:r>
        <w:t>schrifft</w:t>
      </w:r>
      <w:proofErr w:type="spellEnd"/>
      <w:r>
        <w:t xml:space="preserve"> nach </w:t>
      </w:r>
      <w:proofErr w:type="spellStart"/>
      <w:r>
        <w:t>gelegenhait</w:t>
      </w:r>
      <w:proofErr w:type="spellEnd"/>
      <w:r>
        <w:t xml:space="preserve"> der </w:t>
      </w:r>
      <w:proofErr w:type="spellStart"/>
      <w:r>
        <w:t>zeyt</w:t>
      </w:r>
      <w:proofErr w:type="spellEnd"/>
      <w:r>
        <w:t xml:space="preserve"> / </w:t>
      </w:r>
      <w:proofErr w:type="spellStart"/>
      <w:r>
        <w:t>unnd</w:t>
      </w:r>
      <w:proofErr w:type="spellEnd"/>
      <w:r>
        <w:t xml:space="preserve"> </w:t>
      </w:r>
      <w:proofErr w:type="spellStart"/>
      <w:r>
        <w:t>faessigkait</w:t>
      </w:r>
      <w:proofErr w:type="spellEnd"/>
      <w:r>
        <w:t xml:space="preserve"> der jungen / für geben und leeren / und </w:t>
      </w:r>
      <w:proofErr w:type="spellStart"/>
      <w:r>
        <w:t>dasselbig</w:t>
      </w:r>
      <w:proofErr w:type="spellEnd"/>
      <w:r>
        <w:t xml:space="preserve"> durch </w:t>
      </w:r>
      <w:proofErr w:type="spellStart"/>
      <w:r>
        <w:t>grund</w:t>
      </w:r>
      <w:proofErr w:type="spellEnd"/>
      <w:r>
        <w:t xml:space="preserve"> der sprachen. Dann also befind ich / </w:t>
      </w:r>
      <w:proofErr w:type="spellStart"/>
      <w:r>
        <w:t>auff</w:t>
      </w:r>
      <w:proofErr w:type="spellEnd"/>
      <w:r>
        <w:t xml:space="preserve"> erzogen und geleert sein / grosse </w:t>
      </w:r>
      <w:proofErr w:type="spellStart"/>
      <w:r>
        <w:t>hailigen</w:t>
      </w:r>
      <w:proofErr w:type="spellEnd"/>
      <w:r>
        <w:t xml:space="preserve"> der </w:t>
      </w:r>
      <w:proofErr w:type="spellStart"/>
      <w:r>
        <w:t>schrifft</w:t>
      </w:r>
      <w:proofErr w:type="spellEnd"/>
      <w:r>
        <w:t xml:space="preserve"> / </w:t>
      </w:r>
      <w:proofErr w:type="spellStart"/>
      <w:r>
        <w:t>Naemlich</w:t>
      </w:r>
      <w:proofErr w:type="spellEnd"/>
      <w:r>
        <w:t xml:space="preserve"> </w:t>
      </w:r>
      <w:proofErr w:type="spellStart"/>
      <w:r>
        <w:t>Solomo</w:t>
      </w:r>
      <w:proofErr w:type="spellEnd"/>
      <w:r>
        <w:t xml:space="preserve"> / von deß </w:t>
      </w:r>
      <w:proofErr w:type="spellStart"/>
      <w:r>
        <w:t>weyßhait</w:t>
      </w:r>
      <w:proofErr w:type="spellEnd"/>
      <w:r>
        <w:t xml:space="preserve"> alle </w:t>
      </w:r>
      <w:proofErr w:type="spellStart"/>
      <w:r>
        <w:t>welt</w:t>
      </w:r>
      <w:proofErr w:type="spellEnd"/>
      <w:r>
        <w:t xml:space="preserve"> sagt / von dem </w:t>
      </w:r>
      <w:proofErr w:type="spellStart"/>
      <w:r>
        <w:t>stat</w:t>
      </w:r>
      <w:proofErr w:type="spellEnd"/>
      <w:r>
        <w:t xml:space="preserve"> </w:t>
      </w:r>
      <w:proofErr w:type="spellStart"/>
      <w:r>
        <w:t>geschriben</w:t>
      </w:r>
      <w:proofErr w:type="spellEnd"/>
      <w:r>
        <w:t xml:space="preserve"> 2. </w:t>
      </w:r>
      <w:proofErr w:type="spellStart"/>
      <w:r>
        <w:t>Samue</w:t>
      </w:r>
      <w:proofErr w:type="spellEnd"/>
      <w:r>
        <w:t xml:space="preserve">. 12. das </w:t>
      </w:r>
      <w:proofErr w:type="spellStart"/>
      <w:r>
        <w:t>jn</w:t>
      </w:r>
      <w:proofErr w:type="spellEnd"/>
      <w:r>
        <w:t xml:space="preserve"> David hat </w:t>
      </w:r>
      <w:proofErr w:type="spellStart"/>
      <w:r>
        <w:t>gethon</w:t>
      </w:r>
      <w:proofErr w:type="spellEnd"/>
      <w:r>
        <w:t xml:space="preserve"> </w:t>
      </w:r>
      <w:proofErr w:type="spellStart"/>
      <w:r>
        <w:t>under</w:t>
      </w:r>
      <w:proofErr w:type="spellEnd"/>
      <w:r>
        <w:t xml:space="preserve"> die </w:t>
      </w:r>
      <w:proofErr w:type="spellStart"/>
      <w:r>
        <w:t>hand</w:t>
      </w:r>
      <w:proofErr w:type="spellEnd"/>
      <w:r>
        <w:t xml:space="preserve"> des Propheten Nathan. </w:t>
      </w:r>
      <w:proofErr w:type="spellStart"/>
      <w:r>
        <w:t>Nitt</w:t>
      </w:r>
      <w:proofErr w:type="spellEnd"/>
      <w:r>
        <w:t xml:space="preserve"> sagt die </w:t>
      </w:r>
      <w:proofErr w:type="spellStart"/>
      <w:r>
        <w:t>schrifft</w:t>
      </w:r>
      <w:proofErr w:type="spellEnd"/>
      <w:r>
        <w:t xml:space="preserve"> das er </w:t>
      </w:r>
      <w:proofErr w:type="spellStart"/>
      <w:r>
        <w:t>jn</w:t>
      </w:r>
      <w:proofErr w:type="spellEnd"/>
      <w:r>
        <w:t xml:space="preserve"> hab </w:t>
      </w:r>
      <w:proofErr w:type="spellStart"/>
      <w:r>
        <w:t>gethon</w:t>
      </w:r>
      <w:proofErr w:type="spellEnd"/>
      <w:r>
        <w:t xml:space="preserve"> </w:t>
      </w:r>
      <w:proofErr w:type="spellStart"/>
      <w:r>
        <w:t>under</w:t>
      </w:r>
      <w:proofErr w:type="spellEnd"/>
      <w:r>
        <w:t xml:space="preserve"> die </w:t>
      </w:r>
      <w:proofErr w:type="spellStart"/>
      <w:r>
        <w:t>hand</w:t>
      </w:r>
      <w:proofErr w:type="spellEnd"/>
      <w:r>
        <w:t xml:space="preserve"> </w:t>
      </w:r>
      <w:proofErr w:type="spellStart"/>
      <w:r>
        <w:t>aines</w:t>
      </w:r>
      <w:proofErr w:type="spellEnd"/>
      <w:r>
        <w:t xml:space="preserve"> glatten / </w:t>
      </w:r>
      <w:proofErr w:type="spellStart"/>
      <w:r>
        <w:t>schmaychlerischen</w:t>
      </w:r>
      <w:proofErr w:type="spellEnd"/>
      <w:r>
        <w:t xml:space="preserve"> / </w:t>
      </w:r>
      <w:proofErr w:type="spellStart"/>
      <w:r>
        <w:t>hoffschrantzen</w:t>
      </w:r>
      <w:proofErr w:type="spellEnd"/>
      <w:r>
        <w:t xml:space="preserve"> / der </w:t>
      </w:r>
      <w:proofErr w:type="spellStart"/>
      <w:r>
        <w:t>jm</w:t>
      </w:r>
      <w:proofErr w:type="spellEnd"/>
      <w:r>
        <w:t xml:space="preserve"> von </w:t>
      </w:r>
      <w:proofErr w:type="spellStart"/>
      <w:r>
        <w:t>jugent</w:t>
      </w:r>
      <w:proofErr w:type="spellEnd"/>
      <w:r>
        <w:t xml:space="preserve"> </w:t>
      </w:r>
      <w:proofErr w:type="spellStart"/>
      <w:r>
        <w:t>auff</w:t>
      </w:r>
      <w:proofErr w:type="spellEnd"/>
      <w:r>
        <w:t xml:space="preserve"> </w:t>
      </w:r>
      <w:proofErr w:type="spellStart"/>
      <w:r>
        <w:t>kientzlete</w:t>
      </w:r>
      <w:proofErr w:type="spellEnd"/>
      <w:r>
        <w:t xml:space="preserve"> / </w:t>
      </w:r>
      <w:proofErr w:type="spellStart"/>
      <w:r>
        <w:t>Junckherschafft</w:t>
      </w:r>
      <w:proofErr w:type="spellEnd"/>
      <w:r>
        <w:t xml:space="preserve"> / </w:t>
      </w:r>
      <w:proofErr w:type="spellStart"/>
      <w:r>
        <w:t>hochmut</w:t>
      </w:r>
      <w:proofErr w:type="spellEnd"/>
      <w:r>
        <w:t xml:space="preserve"> / und </w:t>
      </w:r>
      <w:proofErr w:type="spellStart"/>
      <w:r>
        <w:t>weybisch</w:t>
      </w:r>
      <w:proofErr w:type="spellEnd"/>
      <w:r>
        <w:t xml:space="preserve"> </w:t>
      </w:r>
      <w:proofErr w:type="spellStart"/>
      <w:r>
        <w:t>hoffgebreng</w:t>
      </w:r>
      <w:proofErr w:type="spellEnd"/>
      <w:r>
        <w:t xml:space="preserve"> </w:t>
      </w:r>
      <w:proofErr w:type="spellStart"/>
      <w:r>
        <w:t>lerte</w:t>
      </w:r>
      <w:proofErr w:type="spellEnd"/>
      <w:r>
        <w:t xml:space="preserve"> / wie wir </w:t>
      </w:r>
      <w:proofErr w:type="spellStart"/>
      <w:r>
        <w:t>unnsere</w:t>
      </w:r>
      <w:proofErr w:type="spellEnd"/>
      <w:r>
        <w:t xml:space="preserve"> </w:t>
      </w:r>
      <w:proofErr w:type="spellStart"/>
      <w:r>
        <w:t>kinder</w:t>
      </w:r>
      <w:proofErr w:type="spellEnd"/>
      <w:r>
        <w:t xml:space="preserve"> </w:t>
      </w:r>
      <w:proofErr w:type="spellStart"/>
      <w:r>
        <w:t>gnaygt</w:t>
      </w:r>
      <w:proofErr w:type="spellEnd"/>
      <w:r>
        <w:t xml:space="preserve"> sein zu lernen / </w:t>
      </w:r>
      <w:proofErr w:type="spellStart"/>
      <w:r>
        <w:t>mainen</w:t>
      </w:r>
      <w:proofErr w:type="spellEnd"/>
      <w:r>
        <w:t xml:space="preserve"> auch es sey </w:t>
      </w:r>
      <w:proofErr w:type="spellStart"/>
      <w:r>
        <w:t>kain</w:t>
      </w:r>
      <w:proofErr w:type="spellEnd"/>
      <w:r>
        <w:t xml:space="preserve"> ander </w:t>
      </w:r>
      <w:proofErr w:type="spellStart"/>
      <w:r>
        <w:t>zucht</w:t>
      </w:r>
      <w:proofErr w:type="spellEnd"/>
      <w:r>
        <w:t xml:space="preserve"> / sonder </w:t>
      </w:r>
      <w:proofErr w:type="spellStart"/>
      <w:r>
        <w:t>under</w:t>
      </w:r>
      <w:proofErr w:type="spellEnd"/>
      <w:r>
        <w:t xml:space="preserve"> den </w:t>
      </w:r>
      <w:proofErr w:type="spellStart"/>
      <w:r>
        <w:t>frummen</w:t>
      </w:r>
      <w:proofErr w:type="spellEnd"/>
      <w:r>
        <w:t xml:space="preserve"> </w:t>
      </w:r>
      <w:proofErr w:type="spellStart"/>
      <w:r>
        <w:t>Gottsaeligen</w:t>
      </w:r>
      <w:proofErr w:type="spellEnd"/>
      <w:r>
        <w:t xml:space="preserve"> man / von dem er </w:t>
      </w:r>
      <w:proofErr w:type="spellStart"/>
      <w:r>
        <w:t>auß</w:t>
      </w:r>
      <w:proofErr w:type="spellEnd"/>
      <w:r>
        <w:t xml:space="preserve"> dem Gotts </w:t>
      </w:r>
      <w:proofErr w:type="spellStart"/>
      <w:r>
        <w:t>gesatz</w:t>
      </w:r>
      <w:proofErr w:type="spellEnd"/>
      <w:r>
        <w:t xml:space="preserve"> </w:t>
      </w:r>
      <w:proofErr w:type="spellStart"/>
      <w:r>
        <w:t>lerte</w:t>
      </w:r>
      <w:proofErr w:type="spellEnd"/>
      <w:r>
        <w:t xml:space="preserve"> Gotts </w:t>
      </w:r>
      <w:proofErr w:type="spellStart"/>
      <w:r>
        <w:t>forcht</w:t>
      </w:r>
      <w:proofErr w:type="spellEnd"/>
      <w:r>
        <w:t xml:space="preserve"> (</w:t>
      </w:r>
      <w:proofErr w:type="spellStart"/>
      <w:r>
        <w:t>welliches</w:t>
      </w:r>
      <w:proofErr w:type="spellEnd"/>
      <w:r>
        <w:t xml:space="preserve"> ist </w:t>
      </w:r>
      <w:proofErr w:type="spellStart"/>
      <w:r>
        <w:t>ain</w:t>
      </w:r>
      <w:proofErr w:type="spellEnd"/>
      <w:r>
        <w:t xml:space="preserve"> </w:t>
      </w:r>
      <w:proofErr w:type="spellStart"/>
      <w:r>
        <w:t>anfang</w:t>
      </w:r>
      <w:proofErr w:type="spellEnd"/>
      <w:r>
        <w:t xml:space="preserve"> der </w:t>
      </w:r>
      <w:proofErr w:type="spellStart"/>
      <w:r>
        <w:t>Weyßhait</w:t>
      </w:r>
      <w:proofErr w:type="spellEnd"/>
      <w:r>
        <w:t xml:space="preserve">) </w:t>
      </w:r>
      <w:proofErr w:type="spellStart"/>
      <w:r>
        <w:t>Gerechtigkait</w:t>
      </w:r>
      <w:proofErr w:type="spellEnd"/>
      <w:r>
        <w:t xml:space="preserve"> / </w:t>
      </w:r>
      <w:proofErr w:type="spellStart"/>
      <w:r>
        <w:t>Beschaydenhait</w:t>
      </w:r>
      <w:proofErr w:type="spellEnd"/>
      <w:r>
        <w:t xml:space="preserve"> / </w:t>
      </w:r>
      <w:proofErr w:type="spellStart"/>
      <w:r>
        <w:t>Redtlichait</w:t>
      </w:r>
      <w:proofErr w:type="spellEnd"/>
      <w:r>
        <w:t xml:space="preserve"> / </w:t>
      </w:r>
      <w:proofErr w:type="spellStart"/>
      <w:r>
        <w:t>unnd</w:t>
      </w:r>
      <w:proofErr w:type="spellEnd"/>
      <w:r>
        <w:t xml:space="preserve"> </w:t>
      </w:r>
      <w:proofErr w:type="spellStart"/>
      <w:r>
        <w:t>WArhait</w:t>
      </w:r>
      <w:proofErr w:type="spellEnd"/>
      <w:r>
        <w:t xml:space="preserve">. Welches dann die </w:t>
      </w:r>
      <w:proofErr w:type="spellStart"/>
      <w:r>
        <w:t>rechtgeschaffnen</w:t>
      </w:r>
      <w:proofErr w:type="spellEnd"/>
      <w:r>
        <w:t xml:space="preserve"> </w:t>
      </w:r>
      <w:proofErr w:type="spellStart"/>
      <w:r>
        <w:t>tugenden</w:t>
      </w:r>
      <w:proofErr w:type="spellEnd"/>
      <w:r>
        <w:t xml:space="preserve"> </w:t>
      </w:r>
      <w:proofErr w:type="spellStart"/>
      <w:r>
        <w:t>seind</w:t>
      </w:r>
      <w:proofErr w:type="spellEnd"/>
      <w:r>
        <w:t xml:space="preserve"> / so </w:t>
      </w:r>
      <w:proofErr w:type="spellStart"/>
      <w:r>
        <w:t>ainem</w:t>
      </w:r>
      <w:proofErr w:type="spellEnd"/>
      <w:r>
        <w:t xml:space="preserve"> Christen </w:t>
      </w:r>
      <w:proofErr w:type="spellStart"/>
      <w:r>
        <w:t>gezymmen</w:t>
      </w:r>
      <w:proofErr w:type="spellEnd"/>
      <w:r>
        <w:t xml:space="preserve"> / </w:t>
      </w:r>
      <w:proofErr w:type="spellStart"/>
      <w:r>
        <w:t>unnd</w:t>
      </w:r>
      <w:proofErr w:type="spellEnd"/>
      <w:r>
        <w:t xml:space="preserve"> </w:t>
      </w:r>
      <w:proofErr w:type="spellStart"/>
      <w:r>
        <w:t>wol</w:t>
      </w:r>
      <w:proofErr w:type="spellEnd"/>
      <w:r>
        <w:t xml:space="preserve"> </w:t>
      </w:r>
      <w:proofErr w:type="spellStart"/>
      <w:r>
        <w:t>ansteend</w:t>
      </w:r>
      <w:proofErr w:type="spellEnd"/>
      <w:r>
        <w:t xml:space="preserve"> / wie Er </w:t>
      </w:r>
      <w:proofErr w:type="spellStart"/>
      <w:r>
        <w:t>sy</w:t>
      </w:r>
      <w:proofErr w:type="spellEnd"/>
      <w:r>
        <w:t xml:space="preserve"> </w:t>
      </w:r>
      <w:proofErr w:type="spellStart"/>
      <w:r>
        <w:t>selbs</w:t>
      </w:r>
      <w:proofErr w:type="spellEnd"/>
      <w:r>
        <w:t xml:space="preserve"> </w:t>
      </w:r>
      <w:proofErr w:type="spellStart"/>
      <w:r>
        <w:t>erzelet</w:t>
      </w:r>
      <w:proofErr w:type="spellEnd"/>
      <w:r>
        <w:t xml:space="preserve"> </w:t>
      </w:r>
      <w:proofErr w:type="spellStart"/>
      <w:r>
        <w:t>Proverbi</w:t>
      </w:r>
      <w:proofErr w:type="spellEnd"/>
      <w:r>
        <w:t xml:space="preserve">. 1. Es </w:t>
      </w:r>
      <w:proofErr w:type="spellStart"/>
      <w:r>
        <w:t>ruempt</w:t>
      </w:r>
      <w:proofErr w:type="spellEnd"/>
      <w:r>
        <w:t xml:space="preserve"> sich auch der hoch Apostel Paulus / das er das </w:t>
      </w:r>
      <w:proofErr w:type="spellStart"/>
      <w:r>
        <w:t>Gsatz</w:t>
      </w:r>
      <w:proofErr w:type="spellEnd"/>
      <w:r>
        <w:t xml:space="preserve"> Gottes / </w:t>
      </w:r>
      <w:proofErr w:type="spellStart"/>
      <w:r>
        <w:t>ain</w:t>
      </w:r>
      <w:proofErr w:type="spellEnd"/>
      <w:r>
        <w:t xml:space="preserve"> junger / zu den </w:t>
      </w:r>
      <w:proofErr w:type="spellStart"/>
      <w:r>
        <w:t>fuessen</w:t>
      </w:r>
      <w:proofErr w:type="spellEnd"/>
      <w:r>
        <w:t xml:space="preserve"> </w:t>
      </w:r>
      <w:proofErr w:type="spellStart"/>
      <w:r>
        <w:t>Gamalielis</w:t>
      </w:r>
      <w:proofErr w:type="spellEnd"/>
      <w:r>
        <w:t xml:space="preserve"> des </w:t>
      </w:r>
      <w:proofErr w:type="spellStart"/>
      <w:r>
        <w:t>Schulmaysters</w:t>
      </w:r>
      <w:proofErr w:type="spellEnd"/>
      <w:r>
        <w:t xml:space="preserve"> / gelernet hab. Gleicher </w:t>
      </w:r>
      <w:proofErr w:type="spellStart"/>
      <w:r>
        <w:t>gestalt</w:t>
      </w:r>
      <w:proofErr w:type="spellEnd"/>
      <w:r>
        <w:t xml:space="preserve"> lobt und </w:t>
      </w:r>
      <w:proofErr w:type="spellStart"/>
      <w:r>
        <w:t>ermant</w:t>
      </w:r>
      <w:proofErr w:type="spellEnd"/>
      <w:r>
        <w:t xml:space="preserve"> er seinen junger </w:t>
      </w:r>
      <w:proofErr w:type="spellStart"/>
      <w:r>
        <w:t>Timotheum</w:t>
      </w:r>
      <w:proofErr w:type="spellEnd"/>
      <w:r>
        <w:t xml:space="preserve"> / gar mit </w:t>
      </w:r>
      <w:proofErr w:type="spellStart"/>
      <w:r>
        <w:t>schoenen</w:t>
      </w:r>
      <w:proofErr w:type="spellEnd"/>
      <w:r>
        <w:t xml:space="preserve"> </w:t>
      </w:r>
      <w:proofErr w:type="spellStart"/>
      <w:r>
        <w:t>wortten</w:t>
      </w:r>
      <w:proofErr w:type="spellEnd"/>
      <w:r>
        <w:t xml:space="preserve"> 2. Timo. 3. Du aber bleib in dem das du gelernet hast / die </w:t>
      </w:r>
      <w:proofErr w:type="spellStart"/>
      <w:r>
        <w:t>weyl</w:t>
      </w:r>
      <w:proofErr w:type="spellEnd"/>
      <w:r>
        <w:t xml:space="preserve"> du von </w:t>
      </w:r>
      <w:proofErr w:type="spellStart"/>
      <w:r>
        <w:t>jugent</w:t>
      </w:r>
      <w:proofErr w:type="spellEnd"/>
      <w:r>
        <w:t xml:space="preserve"> </w:t>
      </w:r>
      <w:proofErr w:type="spellStart"/>
      <w:r>
        <w:t>auff</w:t>
      </w:r>
      <w:proofErr w:type="spellEnd"/>
      <w:r>
        <w:t xml:space="preserve"> </w:t>
      </w:r>
      <w:proofErr w:type="spellStart"/>
      <w:r>
        <w:t>hailige</w:t>
      </w:r>
      <w:proofErr w:type="spellEnd"/>
      <w:r>
        <w:t xml:space="preserve"> </w:t>
      </w:r>
      <w:proofErr w:type="spellStart"/>
      <w:r>
        <w:t>geschrifft</w:t>
      </w:r>
      <w:proofErr w:type="spellEnd"/>
      <w:r>
        <w:t xml:space="preserve"> </w:t>
      </w:r>
      <w:proofErr w:type="spellStart"/>
      <w:r>
        <w:t>wayssest</w:t>
      </w:r>
      <w:proofErr w:type="spellEnd"/>
      <w:r>
        <w:t xml:space="preserve"> / </w:t>
      </w:r>
      <w:proofErr w:type="spellStart"/>
      <w:r>
        <w:t>kan</w:t>
      </w:r>
      <w:proofErr w:type="spellEnd"/>
      <w:r>
        <w:t xml:space="preserve"> dich die selbig </w:t>
      </w:r>
      <w:proofErr w:type="spellStart"/>
      <w:r>
        <w:t>weyß</w:t>
      </w:r>
      <w:proofErr w:type="spellEnd"/>
      <w:r>
        <w:t xml:space="preserve"> machen / zur </w:t>
      </w:r>
      <w:proofErr w:type="spellStart"/>
      <w:r>
        <w:t>saeligkait</w:t>
      </w:r>
      <w:proofErr w:type="spellEnd"/>
      <w:r>
        <w:t xml:space="preserve"> / durch den glauben an Christo Jesu. Dann alle </w:t>
      </w:r>
      <w:proofErr w:type="spellStart"/>
      <w:r>
        <w:t>schrift</w:t>
      </w:r>
      <w:proofErr w:type="spellEnd"/>
      <w:r>
        <w:t xml:space="preserve"> von Gott eingeben / ist nutz zur leer / zur </w:t>
      </w:r>
      <w:proofErr w:type="spellStart"/>
      <w:r>
        <w:t>straf</w:t>
      </w:r>
      <w:proofErr w:type="spellEnd"/>
      <w:r>
        <w:t xml:space="preserve"> / zur </w:t>
      </w:r>
      <w:proofErr w:type="spellStart"/>
      <w:r>
        <w:t>züchtigung</w:t>
      </w:r>
      <w:proofErr w:type="spellEnd"/>
      <w:r>
        <w:t xml:space="preserve"> / zur </w:t>
      </w:r>
      <w:proofErr w:type="spellStart"/>
      <w:r>
        <w:t>underweisung</w:t>
      </w:r>
      <w:proofErr w:type="spellEnd"/>
      <w:r>
        <w:t xml:space="preserve"> in der </w:t>
      </w:r>
      <w:proofErr w:type="spellStart"/>
      <w:r>
        <w:t>gerechtigkait</w:t>
      </w:r>
      <w:proofErr w:type="spellEnd"/>
      <w:r>
        <w:t xml:space="preserve"> / das </w:t>
      </w:r>
      <w:proofErr w:type="spellStart"/>
      <w:r>
        <w:t>ain</w:t>
      </w:r>
      <w:proofErr w:type="spellEnd"/>
      <w:r>
        <w:t xml:space="preserve"> </w:t>
      </w:r>
      <w:proofErr w:type="spellStart"/>
      <w:r>
        <w:t>mensch</w:t>
      </w:r>
      <w:proofErr w:type="spellEnd"/>
      <w:r>
        <w:t xml:space="preserve"> Gottes sey on allen </w:t>
      </w:r>
      <w:proofErr w:type="spellStart"/>
      <w:r>
        <w:t>wandel</w:t>
      </w:r>
      <w:proofErr w:type="spellEnd"/>
      <w:r>
        <w:t xml:space="preserve"> / geschickt zu allem </w:t>
      </w:r>
      <w:proofErr w:type="spellStart"/>
      <w:r>
        <w:t>gutten</w:t>
      </w:r>
      <w:proofErr w:type="spellEnd"/>
      <w:r>
        <w:t xml:space="preserve"> </w:t>
      </w:r>
      <w:proofErr w:type="spellStart"/>
      <w:r>
        <w:t>werck</w:t>
      </w:r>
      <w:proofErr w:type="spellEnd"/>
      <w:r>
        <w:t xml:space="preserve">. Ist nun die </w:t>
      </w:r>
      <w:proofErr w:type="spellStart"/>
      <w:r>
        <w:t>geschrifft</w:t>
      </w:r>
      <w:proofErr w:type="spellEnd"/>
      <w:r>
        <w:t xml:space="preserve"> </w:t>
      </w:r>
      <w:proofErr w:type="spellStart"/>
      <w:r>
        <w:t>ain</w:t>
      </w:r>
      <w:proofErr w:type="spellEnd"/>
      <w:r>
        <w:t xml:space="preserve"> solcher </w:t>
      </w:r>
      <w:proofErr w:type="spellStart"/>
      <w:r>
        <w:t>schatz</w:t>
      </w:r>
      <w:proofErr w:type="spellEnd"/>
      <w:r>
        <w:t xml:space="preserve"> / </w:t>
      </w:r>
      <w:proofErr w:type="spellStart"/>
      <w:r>
        <w:t>auß</w:t>
      </w:r>
      <w:proofErr w:type="spellEnd"/>
      <w:r>
        <w:t xml:space="preserve"> dem solche </w:t>
      </w:r>
      <w:proofErr w:type="spellStart"/>
      <w:r>
        <w:t>frucht</w:t>
      </w:r>
      <w:proofErr w:type="spellEnd"/>
      <w:r>
        <w:t xml:space="preserve"> und </w:t>
      </w:r>
      <w:proofErr w:type="spellStart"/>
      <w:r>
        <w:t>weißhait</w:t>
      </w:r>
      <w:proofErr w:type="spellEnd"/>
      <w:r>
        <w:t xml:space="preserve"> </w:t>
      </w:r>
      <w:proofErr w:type="spellStart"/>
      <w:r>
        <w:t>kumpt</w:t>
      </w:r>
      <w:proofErr w:type="spellEnd"/>
      <w:r>
        <w:t xml:space="preserve"> / wie </w:t>
      </w:r>
      <w:proofErr w:type="spellStart"/>
      <w:r>
        <w:t>sy</w:t>
      </w:r>
      <w:proofErr w:type="spellEnd"/>
      <w:r>
        <w:t xml:space="preserve"> auch David lobt und </w:t>
      </w:r>
      <w:proofErr w:type="spellStart"/>
      <w:r>
        <w:t>preyset</w:t>
      </w:r>
      <w:proofErr w:type="spellEnd"/>
      <w:r>
        <w:t xml:space="preserve"> Psalm. 19. Das </w:t>
      </w:r>
      <w:proofErr w:type="spellStart"/>
      <w:r>
        <w:t>Gesatz</w:t>
      </w:r>
      <w:proofErr w:type="spellEnd"/>
      <w:r>
        <w:t xml:space="preserve"> des Herren ist </w:t>
      </w:r>
      <w:proofErr w:type="spellStart"/>
      <w:r>
        <w:t>volkomen</w:t>
      </w:r>
      <w:proofErr w:type="spellEnd"/>
      <w:r>
        <w:t xml:space="preserve"> / </w:t>
      </w:r>
      <w:proofErr w:type="spellStart"/>
      <w:r>
        <w:t>unnd</w:t>
      </w:r>
      <w:proofErr w:type="spellEnd"/>
      <w:r>
        <w:t xml:space="preserve"> machet </w:t>
      </w:r>
      <w:proofErr w:type="spellStart"/>
      <w:r>
        <w:t>ruewig</w:t>
      </w:r>
      <w:proofErr w:type="spellEnd"/>
      <w:r>
        <w:t xml:space="preserve"> die </w:t>
      </w:r>
      <w:proofErr w:type="spellStart"/>
      <w:r>
        <w:t>seel</w:t>
      </w:r>
      <w:proofErr w:type="spellEnd"/>
      <w:r>
        <w:t xml:space="preserve">. Die </w:t>
      </w:r>
      <w:proofErr w:type="spellStart"/>
      <w:r>
        <w:t>zeügknus</w:t>
      </w:r>
      <w:proofErr w:type="spellEnd"/>
      <w:r>
        <w:t xml:space="preserve"> des Herren </w:t>
      </w:r>
      <w:proofErr w:type="spellStart"/>
      <w:r>
        <w:t>gewyß</w:t>
      </w:r>
      <w:proofErr w:type="spellEnd"/>
      <w:r>
        <w:t xml:space="preserve"> / gibt </w:t>
      </w:r>
      <w:proofErr w:type="spellStart"/>
      <w:r>
        <w:t>weyßhait</w:t>
      </w:r>
      <w:proofErr w:type="spellEnd"/>
      <w:r>
        <w:t xml:space="preserve"> den kindischen. Die </w:t>
      </w:r>
      <w:proofErr w:type="spellStart"/>
      <w:r>
        <w:t>bevelch</w:t>
      </w:r>
      <w:proofErr w:type="spellEnd"/>
      <w:r>
        <w:t xml:space="preserve"> des </w:t>
      </w:r>
      <w:proofErr w:type="spellStart"/>
      <w:r>
        <w:t>herren</w:t>
      </w:r>
      <w:proofErr w:type="spellEnd"/>
      <w:r>
        <w:t xml:space="preserve"> richtig / machen </w:t>
      </w:r>
      <w:proofErr w:type="spellStart"/>
      <w:r>
        <w:t>froelich</w:t>
      </w:r>
      <w:proofErr w:type="spellEnd"/>
      <w:r>
        <w:t xml:space="preserve"> das </w:t>
      </w:r>
      <w:proofErr w:type="spellStart"/>
      <w:r>
        <w:t>hertz</w:t>
      </w:r>
      <w:proofErr w:type="spellEnd"/>
      <w:r>
        <w:t xml:space="preserve">. Die </w:t>
      </w:r>
      <w:proofErr w:type="spellStart"/>
      <w:r>
        <w:t>gebott</w:t>
      </w:r>
      <w:proofErr w:type="spellEnd"/>
      <w:r>
        <w:t xml:space="preserve"> des </w:t>
      </w:r>
      <w:proofErr w:type="spellStart"/>
      <w:r>
        <w:t>herren</w:t>
      </w:r>
      <w:proofErr w:type="spellEnd"/>
      <w:r>
        <w:t xml:space="preserve"> </w:t>
      </w:r>
      <w:proofErr w:type="spellStart"/>
      <w:r>
        <w:t>rayn</w:t>
      </w:r>
      <w:proofErr w:type="spellEnd"/>
      <w:r>
        <w:t xml:space="preserve"> / </w:t>
      </w:r>
      <w:proofErr w:type="spellStart"/>
      <w:r>
        <w:t>erleüchten</w:t>
      </w:r>
      <w:proofErr w:type="spellEnd"/>
      <w:r>
        <w:t xml:space="preserve"> die </w:t>
      </w:r>
      <w:proofErr w:type="spellStart"/>
      <w:r>
        <w:t>augen</w:t>
      </w:r>
      <w:proofErr w:type="spellEnd"/>
      <w:r>
        <w:t xml:space="preserve"> etc. Wie </w:t>
      </w:r>
      <w:proofErr w:type="spellStart"/>
      <w:r>
        <w:t>geet</w:t>
      </w:r>
      <w:proofErr w:type="spellEnd"/>
      <w:r>
        <w:t xml:space="preserve"> es dann </w:t>
      </w:r>
      <w:proofErr w:type="spellStart"/>
      <w:r>
        <w:t>ymmer</w:t>
      </w:r>
      <w:proofErr w:type="spellEnd"/>
      <w:r>
        <w:t xml:space="preserve"> zu? liebe </w:t>
      </w:r>
      <w:proofErr w:type="spellStart"/>
      <w:r>
        <w:t>frummen</w:t>
      </w:r>
      <w:proofErr w:type="spellEnd"/>
      <w:r>
        <w:t xml:space="preserve"> Christen / das wir / so den glast deß </w:t>
      </w:r>
      <w:proofErr w:type="spellStart"/>
      <w:r>
        <w:t>liechts</w:t>
      </w:r>
      <w:proofErr w:type="spellEnd"/>
      <w:r>
        <w:t xml:space="preserve"> </w:t>
      </w:r>
      <w:proofErr w:type="spellStart"/>
      <w:r>
        <w:t>Goettlicher</w:t>
      </w:r>
      <w:proofErr w:type="spellEnd"/>
      <w:r>
        <w:t xml:space="preserve"> </w:t>
      </w:r>
      <w:proofErr w:type="spellStart"/>
      <w:r>
        <w:t>erkantnus</w:t>
      </w:r>
      <w:proofErr w:type="spellEnd"/>
      <w:r>
        <w:t xml:space="preserve"> ersehen haben / an uns </w:t>
      </w:r>
      <w:proofErr w:type="spellStart"/>
      <w:r>
        <w:t>selbs</w:t>
      </w:r>
      <w:proofErr w:type="spellEnd"/>
      <w:r>
        <w:t xml:space="preserve"> / und an unsern </w:t>
      </w:r>
      <w:proofErr w:type="spellStart"/>
      <w:r>
        <w:t>kindern</w:t>
      </w:r>
      <w:proofErr w:type="spellEnd"/>
      <w:r>
        <w:t xml:space="preserve"> so </w:t>
      </w:r>
      <w:proofErr w:type="spellStart"/>
      <w:r>
        <w:t>hinlaessig</w:t>
      </w:r>
      <w:proofErr w:type="spellEnd"/>
      <w:r>
        <w:t xml:space="preserve"> </w:t>
      </w:r>
      <w:proofErr w:type="spellStart"/>
      <w:r>
        <w:t>seind</w:t>
      </w:r>
      <w:proofErr w:type="spellEnd"/>
      <w:r>
        <w:t xml:space="preserve"> / die </w:t>
      </w:r>
      <w:proofErr w:type="spellStart"/>
      <w:r>
        <w:t>schrifft</w:t>
      </w:r>
      <w:proofErr w:type="spellEnd"/>
      <w:r>
        <w:t xml:space="preserve"> zu </w:t>
      </w:r>
      <w:proofErr w:type="spellStart"/>
      <w:r>
        <w:t>leesen</w:t>
      </w:r>
      <w:proofErr w:type="spellEnd"/>
      <w:r>
        <w:t xml:space="preserve"> und zu leeren / und will aber nichts </w:t>
      </w:r>
      <w:proofErr w:type="spellStart"/>
      <w:r>
        <w:t>destmynder</w:t>
      </w:r>
      <w:proofErr w:type="spellEnd"/>
      <w:r>
        <w:t xml:space="preserve"> </w:t>
      </w:r>
      <w:proofErr w:type="spellStart"/>
      <w:r>
        <w:t>yeder</w:t>
      </w:r>
      <w:proofErr w:type="spellEnd"/>
      <w:r>
        <w:t xml:space="preserve"> </w:t>
      </w:r>
      <w:proofErr w:type="spellStart"/>
      <w:r>
        <w:t>vil</w:t>
      </w:r>
      <w:proofErr w:type="spellEnd"/>
      <w:r>
        <w:t xml:space="preserve"> wissen. Es ist zu fürchten / das solcher </w:t>
      </w:r>
      <w:proofErr w:type="spellStart"/>
      <w:r>
        <w:t>naerrischer</w:t>
      </w:r>
      <w:proofErr w:type="spellEnd"/>
      <w:r>
        <w:t xml:space="preserve"> wohn / des </w:t>
      </w:r>
      <w:proofErr w:type="spellStart"/>
      <w:r>
        <w:t>vil</w:t>
      </w:r>
      <w:proofErr w:type="spellEnd"/>
      <w:r>
        <w:t xml:space="preserve"> </w:t>
      </w:r>
      <w:proofErr w:type="spellStart"/>
      <w:r>
        <w:t>wissens</w:t>
      </w:r>
      <w:proofErr w:type="spellEnd"/>
      <w:r>
        <w:t xml:space="preserve"> (darauß dann </w:t>
      </w:r>
      <w:proofErr w:type="spellStart"/>
      <w:r>
        <w:t>volgt</w:t>
      </w:r>
      <w:proofErr w:type="spellEnd"/>
      <w:r>
        <w:t xml:space="preserve"> die groß </w:t>
      </w:r>
      <w:proofErr w:type="spellStart"/>
      <w:r>
        <w:t>verachtung</w:t>
      </w:r>
      <w:proofErr w:type="spellEnd"/>
      <w:r>
        <w:t xml:space="preserve"> aller </w:t>
      </w:r>
      <w:proofErr w:type="spellStart"/>
      <w:r>
        <w:t>Künst</w:t>
      </w:r>
      <w:proofErr w:type="spellEnd"/>
      <w:r>
        <w:t xml:space="preserve"> und </w:t>
      </w:r>
      <w:proofErr w:type="spellStart"/>
      <w:r>
        <w:t>lernung</w:t>
      </w:r>
      <w:proofErr w:type="spellEnd"/>
      <w:r>
        <w:t xml:space="preserve"> / </w:t>
      </w:r>
      <w:proofErr w:type="spellStart"/>
      <w:r>
        <w:t>yetzt</w:t>
      </w:r>
      <w:proofErr w:type="spellEnd"/>
      <w:r>
        <w:t xml:space="preserve"> vor </w:t>
      </w:r>
      <w:proofErr w:type="spellStart"/>
      <w:r>
        <w:t>augen</w:t>
      </w:r>
      <w:proofErr w:type="spellEnd"/>
      <w:r>
        <w:t xml:space="preserve">) in </w:t>
      </w:r>
      <w:proofErr w:type="spellStart"/>
      <w:r>
        <w:t>künfftig</w:t>
      </w:r>
      <w:proofErr w:type="spellEnd"/>
      <w:r>
        <w:t xml:space="preserve"> </w:t>
      </w:r>
      <w:proofErr w:type="spellStart"/>
      <w:r>
        <w:t>zeyt</w:t>
      </w:r>
      <w:proofErr w:type="spellEnd"/>
      <w:r>
        <w:t xml:space="preserve"> bringen werd grossen </w:t>
      </w:r>
      <w:proofErr w:type="spellStart"/>
      <w:r>
        <w:t>mangel</w:t>
      </w:r>
      <w:proofErr w:type="spellEnd"/>
      <w:r>
        <w:t xml:space="preserve"> an recht </w:t>
      </w:r>
      <w:proofErr w:type="spellStart"/>
      <w:r>
        <w:t>gelerten</w:t>
      </w:r>
      <w:proofErr w:type="spellEnd"/>
      <w:r>
        <w:t xml:space="preserve"> </w:t>
      </w:r>
      <w:proofErr w:type="spellStart"/>
      <w:r>
        <w:t>leütten</w:t>
      </w:r>
      <w:proofErr w:type="spellEnd"/>
      <w:r>
        <w:t xml:space="preserve"> / den </w:t>
      </w:r>
      <w:proofErr w:type="spellStart"/>
      <w:r>
        <w:t>jrthumben</w:t>
      </w:r>
      <w:proofErr w:type="spellEnd"/>
      <w:r>
        <w:t xml:space="preserve"> und </w:t>
      </w:r>
      <w:proofErr w:type="spellStart"/>
      <w:r>
        <w:t>Ketzereyen</w:t>
      </w:r>
      <w:proofErr w:type="spellEnd"/>
      <w:r>
        <w:t xml:space="preserve"> zu </w:t>
      </w:r>
      <w:proofErr w:type="spellStart"/>
      <w:r>
        <w:t>woeren</w:t>
      </w:r>
      <w:proofErr w:type="spellEnd"/>
      <w:r>
        <w:t xml:space="preserve">. Ob aber </w:t>
      </w:r>
      <w:proofErr w:type="spellStart"/>
      <w:r>
        <w:t>vileycht</w:t>
      </w:r>
      <w:proofErr w:type="spellEnd"/>
      <w:r>
        <w:t xml:space="preserve"> weder ernstlich </w:t>
      </w:r>
      <w:proofErr w:type="spellStart"/>
      <w:r>
        <w:t>bevelch</w:t>
      </w:r>
      <w:proofErr w:type="spellEnd"/>
      <w:r>
        <w:t xml:space="preserve"> </w:t>
      </w:r>
      <w:proofErr w:type="spellStart"/>
      <w:r>
        <w:t>gottes</w:t>
      </w:r>
      <w:proofErr w:type="spellEnd"/>
      <w:r>
        <w:t xml:space="preserve"> / oben </w:t>
      </w:r>
      <w:proofErr w:type="spellStart"/>
      <w:r>
        <w:t>angezaigt</w:t>
      </w:r>
      <w:proofErr w:type="spellEnd"/>
      <w:r>
        <w:t xml:space="preserve"> / noch die </w:t>
      </w:r>
      <w:proofErr w:type="spellStart"/>
      <w:r>
        <w:t>theüren</w:t>
      </w:r>
      <w:proofErr w:type="spellEnd"/>
      <w:r>
        <w:t xml:space="preserve"> Exempel der </w:t>
      </w:r>
      <w:proofErr w:type="spellStart"/>
      <w:r>
        <w:t>schrifft</w:t>
      </w:r>
      <w:proofErr w:type="spellEnd"/>
      <w:r>
        <w:t xml:space="preserve"> von denen </w:t>
      </w:r>
      <w:proofErr w:type="spellStart"/>
      <w:r>
        <w:t>yetzt</w:t>
      </w:r>
      <w:proofErr w:type="spellEnd"/>
      <w:r>
        <w:t xml:space="preserve"> gesagt / auch </w:t>
      </w:r>
      <w:proofErr w:type="spellStart"/>
      <w:r>
        <w:t>nitt</w:t>
      </w:r>
      <w:proofErr w:type="spellEnd"/>
      <w:r>
        <w:t xml:space="preserve"> die groß </w:t>
      </w:r>
      <w:proofErr w:type="spellStart"/>
      <w:r>
        <w:t>nutzbarkait</w:t>
      </w:r>
      <w:proofErr w:type="spellEnd"/>
      <w:r>
        <w:t xml:space="preserve"> der </w:t>
      </w:r>
      <w:proofErr w:type="spellStart"/>
      <w:r>
        <w:t>seelen</w:t>
      </w:r>
      <w:proofErr w:type="spellEnd"/>
      <w:r>
        <w:t xml:space="preserve"> / so </w:t>
      </w:r>
      <w:proofErr w:type="spellStart"/>
      <w:r>
        <w:t>auß</w:t>
      </w:r>
      <w:proofErr w:type="spellEnd"/>
      <w:r>
        <w:t xml:space="preserve"> </w:t>
      </w:r>
      <w:proofErr w:type="spellStart"/>
      <w:r>
        <w:t>lernung</w:t>
      </w:r>
      <w:proofErr w:type="spellEnd"/>
      <w:r>
        <w:t xml:space="preserve"> der </w:t>
      </w:r>
      <w:proofErr w:type="spellStart"/>
      <w:r>
        <w:t>gschrifft</w:t>
      </w:r>
      <w:proofErr w:type="spellEnd"/>
      <w:r>
        <w:t xml:space="preserve"> </w:t>
      </w:r>
      <w:proofErr w:type="spellStart"/>
      <w:r>
        <w:t>entsteet</w:t>
      </w:r>
      <w:proofErr w:type="spellEnd"/>
      <w:r>
        <w:t xml:space="preserve"> / </w:t>
      </w:r>
      <w:proofErr w:type="spellStart"/>
      <w:r>
        <w:t>helffen</w:t>
      </w:r>
      <w:proofErr w:type="spellEnd"/>
      <w:r>
        <w:t xml:space="preserve"> </w:t>
      </w:r>
      <w:proofErr w:type="spellStart"/>
      <w:r>
        <w:t>wolt</w:t>
      </w:r>
      <w:proofErr w:type="spellEnd"/>
      <w:r>
        <w:t xml:space="preserve"> / an </w:t>
      </w:r>
      <w:proofErr w:type="spellStart"/>
      <w:r>
        <w:t>ettlichen</w:t>
      </w:r>
      <w:proofErr w:type="spellEnd"/>
      <w:r>
        <w:t xml:space="preserve"> </w:t>
      </w:r>
      <w:proofErr w:type="spellStart"/>
      <w:r>
        <w:t>flayschlich</w:t>
      </w:r>
      <w:proofErr w:type="spellEnd"/>
      <w:r>
        <w:t xml:space="preserve"> </w:t>
      </w:r>
      <w:proofErr w:type="spellStart"/>
      <w:r>
        <w:t>gesynneten</w:t>
      </w:r>
      <w:proofErr w:type="spellEnd"/>
      <w:r>
        <w:t xml:space="preserve"> / die </w:t>
      </w:r>
      <w:proofErr w:type="spellStart"/>
      <w:r>
        <w:t>allain</w:t>
      </w:r>
      <w:proofErr w:type="spellEnd"/>
      <w:r>
        <w:t xml:space="preserve"> im </w:t>
      </w:r>
      <w:proofErr w:type="spellStart"/>
      <w:r>
        <w:t>kodt</w:t>
      </w:r>
      <w:proofErr w:type="spellEnd"/>
      <w:r>
        <w:t xml:space="preserve"> </w:t>
      </w:r>
      <w:proofErr w:type="spellStart"/>
      <w:r>
        <w:t>zeytlicher</w:t>
      </w:r>
      <w:proofErr w:type="spellEnd"/>
      <w:r>
        <w:t xml:space="preserve"> und </w:t>
      </w:r>
      <w:proofErr w:type="spellStart"/>
      <w:r>
        <w:t>flayschlicher</w:t>
      </w:r>
      <w:proofErr w:type="spellEnd"/>
      <w:r>
        <w:t xml:space="preserve"> </w:t>
      </w:r>
      <w:proofErr w:type="spellStart"/>
      <w:r>
        <w:t>nutzbarkait</w:t>
      </w:r>
      <w:proofErr w:type="spellEnd"/>
      <w:r>
        <w:t xml:space="preserve"> </w:t>
      </w:r>
      <w:proofErr w:type="spellStart"/>
      <w:r>
        <w:t>wuelen</w:t>
      </w:r>
      <w:proofErr w:type="spellEnd"/>
      <w:r>
        <w:t xml:space="preserve"> / Den muß ich </w:t>
      </w:r>
      <w:proofErr w:type="spellStart"/>
      <w:r>
        <w:t>zwu</w:t>
      </w:r>
      <w:proofErr w:type="spellEnd"/>
      <w:r>
        <w:t xml:space="preserve"> einreden / so von </w:t>
      </w:r>
      <w:proofErr w:type="spellStart"/>
      <w:r>
        <w:t>jn</w:t>
      </w:r>
      <w:proofErr w:type="spellEnd"/>
      <w:r>
        <w:t xml:space="preserve"> </w:t>
      </w:r>
      <w:proofErr w:type="spellStart"/>
      <w:r>
        <w:t>getriben</w:t>
      </w:r>
      <w:proofErr w:type="spellEnd"/>
      <w:r>
        <w:t xml:space="preserve"> werden / widerlegen. </w:t>
      </w:r>
    </w:p>
    <w:p w14:paraId="174BEE4A" w14:textId="77777777" w:rsidR="006662CA" w:rsidRDefault="006662CA" w:rsidP="006662CA">
      <w:pPr>
        <w:pStyle w:val="StandardWeb"/>
      </w:pPr>
      <w:r>
        <w:t xml:space="preserve">Die erst ist / So </w:t>
      </w:r>
      <w:proofErr w:type="spellStart"/>
      <w:r>
        <w:t>sy</w:t>
      </w:r>
      <w:proofErr w:type="spellEnd"/>
      <w:r>
        <w:t xml:space="preserve"> sprechen / </w:t>
      </w:r>
      <w:proofErr w:type="spellStart"/>
      <w:r>
        <w:t>auff</w:t>
      </w:r>
      <w:proofErr w:type="spellEnd"/>
      <w:r>
        <w:t xml:space="preserve"> was </w:t>
      </w:r>
      <w:proofErr w:type="spellStart"/>
      <w:r>
        <w:t>zuversicht</w:t>
      </w:r>
      <w:proofErr w:type="spellEnd"/>
      <w:r>
        <w:t xml:space="preserve"> </w:t>
      </w:r>
      <w:proofErr w:type="spellStart"/>
      <w:r>
        <w:t>solt</w:t>
      </w:r>
      <w:proofErr w:type="spellEnd"/>
      <w:r>
        <w:t xml:space="preserve"> ich mein Sun zur </w:t>
      </w:r>
      <w:proofErr w:type="spellStart"/>
      <w:r>
        <w:t>lernung</w:t>
      </w:r>
      <w:proofErr w:type="spellEnd"/>
      <w:r>
        <w:t xml:space="preserve"> ziehen / was wurde ich doch </w:t>
      </w:r>
      <w:proofErr w:type="spellStart"/>
      <w:r>
        <w:t>hindennach</w:t>
      </w:r>
      <w:proofErr w:type="spellEnd"/>
      <w:r>
        <w:t xml:space="preserve"> </w:t>
      </w:r>
      <w:proofErr w:type="spellStart"/>
      <w:r>
        <w:t>auß</w:t>
      </w:r>
      <w:proofErr w:type="spellEnd"/>
      <w:r>
        <w:t xml:space="preserve"> </w:t>
      </w:r>
      <w:proofErr w:type="spellStart"/>
      <w:r>
        <w:t>jm</w:t>
      </w:r>
      <w:proofErr w:type="spellEnd"/>
      <w:r>
        <w:t xml:space="preserve"> machen? dieweil das </w:t>
      </w:r>
      <w:proofErr w:type="spellStart"/>
      <w:r>
        <w:t>Pfaffenthumb</w:t>
      </w:r>
      <w:proofErr w:type="spellEnd"/>
      <w:r>
        <w:t xml:space="preserve"> also </w:t>
      </w:r>
      <w:proofErr w:type="spellStart"/>
      <w:r>
        <w:t>abgeet</w:t>
      </w:r>
      <w:proofErr w:type="spellEnd"/>
      <w:r>
        <w:t xml:space="preserve">. Antwort. </w:t>
      </w:r>
      <w:proofErr w:type="spellStart"/>
      <w:r>
        <w:t>Bistu</w:t>
      </w:r>
      <w:proofErr w:type="spellEnd"/>
      <w:r>
        <w:t xml:space="preserve"> </w:t>
      </w:r>
      <w:proofErr w:type="spellStart"/>
      <w:r>
        <w:t>ain</w:t>
      </w:r>
      <w:proofErr w:type="spellEnd"/>
      <w:r>
        <w:t xml:space="preserve"> Christ / so </w:t>
      </w:r>
      <w:proofErr w:type="spellStart"/>
      <w:r>
        <w:t>begerstu</w:t>
      </w:r>
      <w:proofErr w:type="spellEnd"/>
      <w:r>
        <w:t xml:space="preserve"> </w:t>
      </w:r>
      <w:proofErr w:type="spellStart"/>
      <w:r>
        <w:t>freylich</w:t>
      </w:r>
      <w:proofErr w:type="spellEnd"/>
      <w:r>
        <w:t xml:space="preserve"> </w:t>
      </w:r>
      <w:proofErr w:type="spellStart"/>
      <w:r>
        <w:t>auß</w:t>
      </w:r>
      <w:proofErr w:type="spellEnd"/>
      <w:r>
        <w:t xml:space="preserve"> deinem </w:t>
      </w:r>
      <w:proofErr w:type="spellStart"/>
      <w:r>
        <w:t>sun</w:t>
      </w:r>
      <w:proofErr w:type="spellEnd"/>
      <w:r>
        <w:t xml:space="preserve"> </w:t>
      </w:r>
      <w:proofErr w:type="spellStart"/>
      <w:r>
        <w:t>kainen</w:t>
      </w:r>
      <w:proofErr w:type="spellEnd"/>
      <w:r>
        <w:t xml:space="preserve"> Pfaffen zu machen. </w:t>
      </w:r>
      <w:proofErr w:type="spellStart"/>
      <w:r>
        <w:t>Bedarff</w:t>
      </w:r>
      <w:proofErr w:type="spellEnd"/>
      <w:r>
        <w:t xml:space="preserve"> man aber </w:t>
      </w:r>
      <w:proofErr w:type="spellStart"/>
      <w:r>
        <w:t>darumb</w:t>
      </w:r>
      <w:proofErr w:type="spellEnd"/>
      <w:r>
        <w:t xml:space="preserve"> </w:t>
      </w:r>
      <w:proofErr w:type="spellStart"/>
      <w:r>
        <w:t>kainer</w:t>
      </w:r>
      <w:proofErr w:type="spellEnd"/>
      <w:r>
        <w:t xml:space="preserve"> </w:t>
      </w:r>
      <w:proofErr w:type="spellStart"/>
      <w:r>
        <w:t>leüt</w:t>
      </w:r>
      <w:proofErr w:type="spellEnd"/>
      <w:r>
        <w:t xml:space="preserve"> </w:t>
      </w:r>
      <w:proofErr w:type="spellStart"/>
      <w:r>
        <w:t>mer</w:t>
      </w:r>
      <w:proofErr w:type="spellEnd"/>
      <w:r>
        <w:t xml:space="preserve"> die etwas künden? Ich acht ja / und </w:t>
      </w:r>
      <w:proofErr w:type="spellStart"/>
      <w:r>
        <w:t>vil</w:t>
      </w:r>
      <w:proofErr w:type="spellEnd"/>
      <w:r>
        <w:t xml:space="preserve"> </w:t>
      </w:r>
      <w:proofErr w:type="spellStart"/>
      <w:r>
        <w:t>mer</w:t>
      </w:r>
      <w:proofErr w:type="spellEnd"/>
      <w:r>
        <w:t xml:space="preserve"> dann vor / dieweil die recht gesund leer des </w:t>
      </w:r>
      <w:proofErr w:type="spellStart"/>
      <w:r>
        <w:t>Evangeliumß</w:t>
      </w:r>
      <w:proofErr w:type="spellEnd"/>
      <w:r>
        <w:t xml:space="preserve"> / </w:t>
      </w:r>
      <w:proofErr w:type="spellStart"/>
      <w:r>
        <w:t>vil</w:t>
      </w:r>
      <w:proofErr w:type="spellEnd"/>
      <w:r>
        <w:t xml:space="preserve"> </w:t>
      </w:r>
      <w:proofErr w:type="spellStart"/>
      <w:r>
        <w:t>mer</w:t>
      </w:r>
      <w:proofErr w:type="spellEnd"/>
      <w:r>
        <w:t xml:space="preserve"> </w:t>
      </w:r>
      <w:proofErr w:type="spellStart"/>
      <w:r>
        <w:t>anstoeß</w:t>
      </w:r>
      <w:proofErr w:type="spellEnd"/>
      <w:r>
        <w:t xml:space="preserve"> und </w:t>
      </w:r>
      <w:proofErr w:type="spellStart"/>
      <w:r>
        <w:t>rechtvertigung</w:t>
      </w:r>
      <w:proofErr w:type="spellEnd"/>
      <w:r>
        <w:t xml:space="preserve"> </w:t>
      </w:r>
      <w:proofErr w:type="spellStart"/>
      <w:r>
        <w:t>erleyden</w:t>
      </w:r>
      <w:proofErr w:type="spellEnd"/>
      <w:r>
        <w:t xml:space="preserve"> muß / dann des Bapsts leer. Wie übel </w:t>
      </w:r>
      <w:proofErr w:type="spellStart"/>
      <w:r>
        <w:t>mainst</w:t>
      </w:r>
      <w:proofErr w:type="spellEnd"/>
      <w:r>
        <w:t xml:space="preserve"> du das wir / </w:t>
      </w:r>
      <w:proofErr w:type="spellStart"/>
      <w:r>
        <w:t>mitt</w:t>
      </w:r>
      <w:proofErr w:type="spellEnd"/>
      <w:r>
        <w:t xml:space="preserve"> unsern </w:t>
      </w:r>
      <w:proofErr w:type="spellStart"/>
      <w:r>
        <w:t>kindern</w:t>
      </w:r>
      <w:proofErr w:type="spellEnd"/>
      <w:r>
        <w:t xml:space="preserve"> </w:t>
      </w:r>
      <w:proofErr w:type="spellStart"/>
      <w:r>
        <w:t>verfaren</w:t>
      </w:r>
      <w:proofErr w:type="spellEnd"/>
      <w:r>
        <w:t xml:space="preserve"> werden / so </w:t>
      </w:r>
      <w:proofErr w:type="spellStart"/>
      <w:r>
        <w:t>sy</w:t>
      </w:r>
      <w:proofErr w:type="spellEnd"/>
      <w:r>
        <w:t xml:space="preserve"> schon </w:t>
      </w:r>
      <w:proofErr w:type="spellStart"/>
      <w:r>
        <w:t>nitt</w:t>
      </w:r>
      <w:proofErr w:type="spellEnd"/>
      <w:r>
        <w:t xml:space="preserve"> </w:t>
      </w:r>
      <w:proofErr w:type="spellStart"/>
      <w:r>
        <w:t>mer</w:t>
      </w:r>
      <w:proofErr w:type="spellEnd"/>
      <w:r>
        <w:t xml:space="preserve"> groß </w:t>
      </w:r>
      <w:proofErr w:type="spellStart"/>
      <w:r>
        <w:t>Thumherrn</w:t>
      </w:r>
      <w:proofErr w:type="spellEnd"/>
      <w:r>
        <w:t xml:space="preserve"> und </w:t>
      </w:r>
      <w:proofErr w:type="spellStart"/>
      <w:r>
        <w:t>Proebst</w:t>
      </w:r>
      <w:proofErr w:type="spellEnd"/>
      <w:r>
        <w:t xml:space="preserve"> werden / und also </w:t>
      </w:r>
      <w:proofErr w:type="spellStart"/>
      <w:r>
        <w:t>fayst</w:t>
      </w:r>
      <w:proofErr w:type="spellEnd"/>
      <w:r>
        <w:t xml:space="preserve"> </w:t>
      </w:r>
      <w:proofErr w:type="spellStart"/>
      <w:r>
        <w:t>Pfrienden</w:t>
      </w:r>
      <w:proofErr w:type="spellEnd"/>
      <w:r>
        <w:t xml:space="preserve"> überkommen. Wenn </w:t>
      </w:r>
      <w:proofErr w:type="spellStart"/>
      <w:r>
        <w:t>sy</w:t>
      </w:r>
      <w:proofErr w:type="spellEnd"/>
      <w:r>
        <w:t xml:space="preserve"> aber noch Leerer und Prediger </w:t>
      </w:r>
      <w:proofErr w:type="spellStart"/>
      <w:r>
        <w:t>mügen</w:t>
      </w:r>
      <w:proofErr w:type="spellEnd"/>
      <w:r>
        <w:t xml:space="preserve"> geben / </w:t>
      </w:r>
      <w:proofErr w:type="spellStart"/>
      <w:r>
        <w:t>Solt</w:t>
      </w:r>
      <w:proofErr w:type="spellEnd"/>
      <w:r>
        <w:t xml:space="preserve"> sich deß </w:t>
      </w:r>
      <w:proofErr w:type="spellStart"/>
      <w:r>
        <w:t>ain</w:t>
      </w:r>
      <w:proofErr w:type="spellEnd"/>
      <w:r>
        <w:t xml:space="preserve"> Christ </w:t>
      </w:r>
      <w:proofErr w:type="spellStart"/>
      <w:r>
        <w:t>nit</w:t>
      </w:r>
      <w:proofErr w:type="spellEnd"/>
      <w:r>
        <w:t xml:space="preserve"> </w:t>
      </w:r>
      <w:proofErr w:type="spellStart"/>
      <w:r>
        <w:t>mer</w:t>
      </w:r>
      <w:proofErr w:type="spellEnd"/>
      <w:r>
        <w:t xml:space="preserve"> </w:t>
      </w:r>
      <w:proofErr w:type="spellStart"/>
      <w:r>
        <w:t>frewen</w:t>
      </w:r>
      <w:proofErr w:type="spellEnd"/>
      <w:r>
        <w:t xml:space="preserve"> / dann so er etwa </w:t>
      </w:r>
      <w:proofErr w:type="spellStart"/>
      <w:r>
        <w:t>ain</w:t>
      </w:r>
      <w:proofErr w:type="spellEnd"/>
      <w:r>
        <w:t xml:space="preserve"> dollen </w:t>
      </w:r>
      <w:proofErr w:type="spellStart"/>
      <w:r>
        <w:t>Meßknecht</w:t>
      </w:r>
      <w:proofErr w:type="spellEnd"/>
      <w:r>
        <w:t xml:space="preserve"> gezogen </w:t>
      </w:r>
      <w:proofErr w:type="spellStart"/>
      <w:r>
        <w:t>hatt</w:t>
      </w:r>
      <w:proofErr w:type="spellEnd"/>
      <w:r>
        <w:t xml:space="preserve">? Ja / Es </w:t>
      </w:r>
      <w:proofErr w:type="spellStart"/>
      <w:r>
        <w:t>solten</w:t>
      </w:r>
      <w:proofErr w:type="spellEnd"/>
      <w:r>
        <w:t xml:space="preserve"> </w:t>
      </w:r>
      <w:proofErr w:type="spellStart"/>
      <w:r>
        <w:t>billich</w:t>
      </w:r>
      <w:proofErr w:type="spellEnd"/>
      <w:r>
        <w:t xml:space="preserve"> in </w:t>
      </w:r>
      <w:proofErr w:type="spellStart"/>
      <w:r>
        <w:t>diser</w:t>
      </w:r>
      <w:proofErr w:type="spellEnd"/>
      <w:r>
        <w:t xml:space="preserve"> Statt / </w:t>
      </w:r>
      <w:proofErr w:type="spellStart"/>
      <w:r>
        <w:t>ain</w:t>
      </w:r>
      <w:proofErr w:type="spellEnd"/>
      <w:r>
        <w:t xml:space="preserve"> hundert junger / zur </w:t>
      </w:r>
      <w:proofErr w:type="spellStart"/>
      <w:r>
        <w:t>studierung</w:t>
      </w:r>
      <w:proofErr w:type="spellEnd"/>
      <w:r>
        <w:t xml:space="preserve"> gehalten werden / </w:t>
      </w:r>
      <w:proofErr w:type="spellStart"/>
      <w:r>
        <w:t>Damitt</w:t>
      </w:r>
      <w:proofErr w:type="spellEnd"/>
      <w:r>
        <w:t xml:space="preserve"> über </w:t>
      </w:r>
      <w:proofErr w:type="spellStart"/>
      <w:r>
        <w:t>nacht</w:t>
      </w:r>
      <w:proofErr w:type="spellEnd"/>
      <w:r>
        <w:t xml:space="preserve"> </w:t>
      </w:r>
      <w:proofErr w:type="spellStart"/>
      <w:r>
        <w:t>ain</w:t>
      </w:r>
      <w:proofErr w:type="spellEnd"/>
      <w:r>
        <w:t xml:space="preserve"> </w:t>
      </w:r>
      <w:proofErr w:type="spellStart"/>
      <w:r>
        <w:t>loblich</w:t>
      </w:r>
      <w:proofErr w:type="spellEnd"/>
      <w:r>
        <w:t xml:space="preserve"> Statt Ulm / sich </w:t>
      </w:r>
      <w:proofErr w:type="spellStart"/>
      <w:r>
        <w:t>selbs</w:t>
      </w:r>
      <w:proofErr w:type="spellEnd"/>
      <w:r>
        <w:t xml:space="preserve"> und </w:t>
      </w:r>
      <w:proofErr w:type="spellStart"/>
      <w:r>
        <w:t>jre</w:t>
      </w:r>
      <w:proofErr w:type="spellEnd"/>
      <w:r>
        <w:t xml:space="preserve"> </w:t>
      </w:r>
      <w:proofErr w:type="spellStart"/>
      <w:r>
        <w:t>Herrschafften</w:t>
      </w:r>
      <w:proofErr w:type="spellEnd"/>
      <w:r>
        <w:t xml:space="preserve"> / mit recht geschaffnen </w:t>
      </w:r>
      <w:proofErr w:type="spellStart"/>
      <w:r>
        <w:t>leüten</w:t>
      </w:r>
      <w:proofErr w:type="spellEnd"/>
      <w:r>
        <w:t xml:space="preserve"> / die in </w:t>
      </w:r>
      <w:proofErr w:type="spellStart"/>
      <w:r>
        <w:t>yebung</w:t>
      </w:r>
      <w:proofErr w:type="spellEnd"/>
      <w:r>
        <w:t xml:space="preserve"> der </w:t>
      </w:r>
      <w:proofErr w:type="spellStart"/>
      <w:r>
        <w:t>schrift</w:t>
      </w:r>
      <w:proofErr w:type="spellEnd"/>
      <w:r>
        <w:t xml:space="preserve"> und sprachen / darzu </w:t>
      </w:r>
      <w:proofErr w:type="spellStart"/>
      <w:r>
        <w:t>auffgezogen</w:t>
      </w:r>
      <w:proofErr w:type="spellEnd"/>
      <w:r>
        <w:t xml:space="preserve"> </w:t>
      </w:r>
      <w:proofErr w:type="spellStart"/>
      <w:r>
        <w:t>waeren</w:t>
      </w:r>
      <w:proofErr w:type="spellEnd"/>
      <w:r>
        <w:t xml:space="preserve"> / versehen und besetzen </w:t>
      </w:r>
      <w:proofErr w:type="spellStart"/>
      <w:r>
        <w:t>moecht</w:t>
      </w:r>
      <w:proofErr w:type="spellEnd"/>
      <w:r>
        <w:t xml:space="preserve">. Die ander </w:t>
      </w:r>
      <w:proofErr w:type="spellStart"/>
      <w:r>
        <w:t>einred</w:t>
      </w:r>
      <w:proofErr w:type="spellEnd"/>
      <w:r>
        <w:t xml:space="preserve"> so auch </w:t>
      </w:r>
      <w:proofErr w:type="spellStart"/>
      <w:r>
        <w:t>getriben</w:t>
      </w:r>
      <w:proofErr w:type="spellEnd"/>
      <w:r>
        <w:t xml:space="preserve"> </w:t>
      </w:r>
      <w:proofErr w:type="spellStart"/>
      <w:r>
        <w:t>wirt</w:t>
      </w:r>
      <w:proofErr w:type="spellEnd"/>
      <w:r>
        <w:t xml:space="preserve"> / ist </w:t>
      </w:r>
      <w:proofErr w:type="spellStart"/>
      <w:r>
        <w:t>dise</w:t>
      </w:r>
      <w:proofErr w:type="spellEnd"/>
      <w:r>
        <w:t xml:space="preserve"> / Es sey doch </w:t>
      </w:r>
      <w:proofErr w:type="spellStart"/>
      <w:r>
        <w:t>unmüglich</w:t>
      </w:r>
      <w:proofErr w:type="spellEnd"/>
      <w:r>
        <w:t xml:space="preserve"> / das in den </w:t>
      </w:r>
      <w:proofErr w:type="spellStart"/>
      <w:r>
        <w:t>gantzen</w:t>
      </w:r>
      <w:proofErr w:type="spellEnd"/>
      <w:r>
        <w:t xml:space="preserve"> </w:t>
      </w:r>
      <w:proofErr w:type="spellStart"/>
      <w:r>
        <w:t>jaren</w:t>
      </w:r>
      <w:proofErr w:type="spellEnd"/>
      <w:r>
        <w:t xml:space="preserve"> der </w:t>
      </w:r>
      <w:proofErr w:type="spellStart"/>
      <w:r>
        <w:t>jugent</w:t>
      </w:r>
      <w:proofErr w:type="spellEnd"/>
      <w:r>
        <w:t xml:space="preserve"> / die </w:t>
      </w:r>
      <w:proofErr w:type="spellStart"/>
      <w:r>
        <w:t>drey</w:t>
      </w:r>
      <w:proofErr w:type="spellEnd"/>
      <w:r>
        <w:t xml:space="preserve"> sprachen / wie man </w:t>
      </w:r>
      <w:proofErr w:type="spellStart"/>
      <w:r>
        <w:t>sy</w:t>
      </w:r>
      <w:proofErr w:type="spellEnd"/>
      <w:r>
        <w:t xml:space="preserve"> </w:t>
      </w:r>
      <w:proofErr w:type="spellStart"/>
      <w:r>
        <w:t>yetzund</w:t>
      </w:r>
      <w:proofErr w:type="spellEnd"/>
      <w:r>
        <w:t xml:space="preserve"> </w:t>
      </w:r>
      <w:proofErr w:type="spellStart"/>
      <w:r>
        <w:t>fürnem</w:t>
      </w:r>
      <w:proofErr w:type="spellEnd"/>
      <w:r>
        <w:t xml:space="preserve"> / und auch ich mit meiner </w:t>
      </w:r>
      <w:proofErr w:type="spellStart"/>
      <w:r>
        <w:t>schul</w:t>
      </w:r>
      <w:proofErr w:type="spellEnd"/>
      <w:r>
        <w:t xml:space="preserve"> </w:t>
      </w:r>
      <w:proofErr w:type="spellStart"/>
      <w:r>
        <w:t>understand</w:t>
      </w:r>
      <w:proofErr w:type="spellEnd"/>
      <w:r>
        <w:t xml:space="preserve"> / </w:t>
      </w:r>
      <w:proofErr w:type="spellStart"/>
      <w:r>
        <w:t>zubegreiffen</w:t>
      </w:r>
      <w:proofErr w:type="spellEnd"/>
      <w:r>
        <w:t xml:space="preserve">. Ist </w:t>
      </w:r>
      <w:proofErr w:type="spellStart"/>
      <w:r>
        <w:t>kürtzlich</w:t>
      </w:r>
      <w:proofErr w:type="spellEnd"/>
      <w:r>
        <w:t xml:space="preserve"> die </w:t>
      </w:r>
      <w:proofErr w:type="spellStart"/>
      <w:r>
        <w:t>antwurt</w:t>
      </w:r>
      <w:proofErr w:type="spellEnd"/>
      <w:r>
        <w:t xml:space="preserve"> / </w:t>
      </w:r>
      <w:proofErr w:type="spellStart"/>
      <w:r>
        <w:t>nit</w:t>
      </w:r>
      <w:proofErr w:type="spellEnd"/>
      <w:r>
        <w:t xml:space="preserve"> mein </w:t>
      </w:r>
      <w:proofErr w:type="spellStart"/>
      <w:r>
        <w:t>allain</w:t>
      </w:r>
      <w:proofErr w:type="spellEnd"/>
      <w:r>
        <w:t xml:space="preserve"> / sonder </w:t>
      </w:r>
      <w:proofErr w:type="spellStart"/>
      <w:r>
        <w:t>vil</w:t>
      </w:r>
      <w:proofErr w:type="spellEnd"/>
      <w:r>
        <w:t xml:space="preserve"> anderer / </w:t>
      </w:r>
      <w:proofErr w:type="spellStart"/>
      <w:r>
        <w:t>gelerter</w:t>
      </w:r>
      <w:proofErr w:type="spellEnd"/>
      <w:r>
        <w:t xml:space="preserve"> dann ich / das fast </w:t>
      </w:r>
      <w:proofErr w:type="spellStart"/>
      <w:r>
        <w:t>wol</w:t>
      </w:r>
      <w:proofErr w:type="spellEnd"/>
      <w:r>
        <w:t xml:space="preserve"> </w:t>
      </w:r>
      <w:proofErr w:type="spellStart"/>
      <w:r>
        <w:t>müglich</w:t>
      </w:r>
      <w:proofErr w:type="spellEnd"/>
      <w:r>
        <w:t xml:space="preserve"> / ja </w:t>
      </w:r>
      <w:proofErr w:type="spellStart"/>
      <w:r>
        <w:t>müglicher</w:t>
      </w:r>
      <w:proofErr w:type="spellEnd"/>
      <w:r>
        <w:t xml:space="preserve"> und </w:t>
      </w:r>
      <w:proofErr w:type="spellStart"/>
      <w:r>
        <w:t>leüchter</w:t>
      </w:r>
      <w:proofErr w:type="spellEnd"/>
      <w:r>
        <w:t xml:space="preserve"> dann </w:t>
      </w:r>
      <w:proofErr w:type="spellStart"/>
      <w:r>
        <w:t>bißher</w:t>
      </w:r>
      <w:proofErr w:type="spellEnd"/>
      <w:r>
        <w:t xml:space="preserve"> das </w:t>
      </w:r>
      <w:proofErr w:type="spellStart"/>
      <w:r>
        <w:t>ainig</w:t>
      </w:r>
      <w:proofErr w:type="spellEnd"/>
      <w:r>
        <w:t xml:space="preserve"> Latein gewest ist zulernen. Dann es </w:t>
      </w:r>
      <w:proofErr w:type="spellStart"/>
      <w:r>
        <w:t>wirt</w:t>
      </w:r>
      <w:proofErr w:type="spellEnd"/>
      <w:r>
        <w:t xml:space="preserve"> </w:t>
      </w:r>
      <w:proofErr w:type="spellStart"/>
      <w:r>
        <w:t>kain</w:t>
      </w:r>
      <w:proofErr w:type="spellEnd"/>
      <w:r>
        <w:t xml:space="preserve"> </w:t>
      </w:r>
      <w:proofErr w:type="spellStart"/>
      <w:r>
        <w:t>verstendiger</w:t>
      </w:r>
      <w:proofErr w:type="spellEnd"/>
      <w:r>
        <w:t xml:space="preserve"> </w:t>
      </w:r>
      <w:proofErr w:type="spellStart"/>
      <w:r>
        <w:t>leügnen</w:t>
      </w:r>
      <w:proofErr w:type="spellEnd"/>
      <w:r>
        <w:t xml:space="preserve"> / das in </w:t>
      </w:r>
      <w:proofErr w:type="spellStart"/>
      <w:r>
        <w:t>kurtzen</w:t>
      </w:r>
      <w:proofErr w:type="spellEnd"/>
      <w:r>
        <w:t xml:space="preserve"> </w:t>
      </w:r>
      <w:proofErr w:type="spellStart"/>
      <w:r>
        <w:t>Jaren</w:t>
      </w:r>
      <w:proofErr w:type="spellEnd"/>
      <w:r>
        <w:t xml:space="preserve"> gar </w:t>
      </w:r>
      <w:proofErr w:type="spellStart"/>
      <w:r>
        <w:t>vil</w:t>
      </w:r>
      <w:proofErr w:type="spellEnd"/>
      <w:r>
        <w:t xml:space="preserve"> </w:t>
      </w:r>
      <w:proofErr w:type="spellStart"/>
      <w:r>
        <w:t>liechts</w:t>
      </w:r>
      <w:proofErr w:type="spellEnd"/>
      <w:r>
        <w:t xml:space="preserve"> / wie in anderen dingen / </w:t>
      </w:r>
      <w:proofErr w:type="spellStart"/>
      <w:r>
        <w:t>alao</w:t>
      </w:r>
      <w:proofErr w:type="spellEnd"/>
      <w:r>
        <w:t xml:space="preserve"> auch die </w:t>
      </w:r>
      <w:proofErr w:type="spellStart"/>
      <w:r>
        <w:t>kinder</w:t>
      </w:r>
      <w:proofErr w:type="spellEnd"/>
      <w:r>
        <w:t xml:space="preserve"> zu </w:t>
      </w:r>
      <w:proofErr w:type="spellStart"/>
      <w:r>
        <w:t>underweysen</w:t>
      </w:r>
      <w:proofErr w:type="spellEnd"/>
      <w:r>
        <w:t xml:space="preserve"> in die </w:t>
      </w:r>
      <w:proofErr w:type="spellStart"/>
      <w:r>
        <w:t>welt</w:t>
      </w:r>
      <w:proofErr w:type="spellEnd"/>
      <w:r>
        <w:t xml:space="preserve"> kommen ist / durch </w:t>
      </w:r>
      <w:proofErr w:type="spellStart"/>
      <w:r>
        <w:t>gutte</w:t>
      </w:r>
      <w:proofErr w:type="spellEnd"/>
      <w:r>
        <w:t xml:space="preserve"> geschickte </w:t>
      </w:r>
      <w:proofErr w:type="spellStart"/>
      <w:r>
        <w:t>buechli</w:t>
      </w:r>
      <w:proofErr w:type="spellEnd"/>
      <w:r>
        <w:t xml:space="preserve"> / so </w:t>
      </w:r>
      <w:proofErr w:type="spellStart"/>
      <w:r>
        <w:t>Eraßmuß</w:t>
      </w:r>
      <w:proofErr w:type="spellEnd"/>
      <w:r>
        <w:t xml:space="preserve"> / Philippus / und ander / darzu gemacht haben / </w:t>
      </w:r>
      <w:proofErr w:type="spellStart"/>
      <w:r>
        <w:t>Naemlich</w:t>
      </w:r>
      <w:proofErr w:type="spellEnd"/>
      <w:r>
        <w:t xml:space="preserve"> das Latein bald und </w:t>
      </w:r>
      <w:proofErr w:type="spellStart"/>
      <w:r>
        <w:t>wol</w:t>
      </w:r>
      <w:proofErr w:type="spellEnd"/>
      <w:r>
        <w:t xml:space="preserve"> zu </w:t>
      </w:r>
      <w:proofErr w:type="spellStart"/>
      <w:r>
        <w:t>begreiffen</w:t>
      </w:r>
      <w:proofErr w:type="spellEnd"/>
      <w:r>
        <w:t xml:space="preserve"> Dieweil nun die andern </w:t>
      </w:r>
      <w:proofErr w:type="spellStart"/>
      <w:r>
        <w:t>zwu</w:t>
      </w:r>
      <w:proofErr w:type="spellEnd"/>
      <w:r>
        <w:t xml:space="preserve"> auch gefaßt / Reguliert sprachen </w:t>
      </w:r>
      <w:proofErr w:type="spellStart"/>
      <w:r>
        <w:t>seind</w:t>
      </w:r>
      <w:proofErr w:type="spellEnd"/>
      <w:r>
        <w:t xml:space="preserve"> / so </w:t>
      </w:r>
      <w:proofErr w:type="spellStart"/>
      <w:r>
        <w:t>beüt</w:t>
      </w:r>
      <w:proofErr w:type="spellEnd"/>
      <w:r>
        <w:t xml:space="preserve"> </w:t>
      </w:r>
      <w:proofErr w:type="spellStart"/>
      <w:r>
        <w:t>ye</w:t>
      </w:r>
      <w:proofErr w:type="spellEnd"/>
      <w:r>
        <w:t xml:space="preserve"> </w:t>
      </w:r>
      <w:proofErr w:type="spellStart"/>
      <w:r>
        <w:t>aine</w:t>
      </w:r>
      <w:proofErr w:type="spellEnd"/>
      <w:r>
        <w:t xml:space="preserve"> der andern die </w:t>
      </w:r>
      <w:proofErr w:type="spellStart"/>
      <w:r>
        <w:t>hand</w:t>
      </w:r>
      <w:proofErr w:type="spellEnd"/>
      <w:r>
        <w:t xml:space="preserve"> / durch die </w:t>
      </w:r>
      <w:proofErr w:type="spellStart"/>
      <w:r>
        <w:t>Grammatica</w:t>
      </w:r>
      <w:proofErr w:type="spellEnd"/>
      <w:r>
        <w:t xml:space="preserve"> / Also / das </w:t>
      </w:r>
      <w:proofErr w:type="spellStart"/>
      <w:r>
        <w:t>ainer</w:t>
      </w:r>
      <w:proofErr w:type="spellEnd"/>
      <w:r>
        <w:t xml:space="preserve"> der das Latein ergriffen </w:t>
      </w:r>
      <w:proofErr w:type="spellStart"/>
      <w:r>
        <w:t>hatt</w:t>
      </w:r>
      <w:proofErr w:type="spellEnd"/>
      <w:r>
        <w:t xml:space="preserve"> / in den andern </w:t>
      </w:r>
      <w:proofErr w:type="spellStart"/>
      <w:r>
        <w:t>zwayen</w:t>
      </w:r>
      <w:proofErr w:type="spellEnd"/>
      <w:r>
        <w:t xml:space="preserve"> schon die </w:t>
      </w:r>
      <w:proofErr w:type="spellStart"/>
      <w:r>
        <w:t>groest</w:t>
      </w:r>
      <w:proofErr w:type="spellEnd"/>
      <w:r>
        <w:t xml:space="preserve"> </w:t>
      </w:r>
      <w:proofErr w:type="spellStart"/>
      <w:r>
        <w:t>arbayt</w:t>
      </w:r>
      <w:proofErr w:type="spellEnd"/>
      <w:r>
        <w:t xml:space="preserve"> überwunden / und schier das halb beugt </w:t>
      </w:r>
      <w:proofErr w:type="spellStart"/>
      <w:r>
        <w:t>hatt</w:t>
      </w:r>
      <w:proofErr w:type="spellEnd"/>
      <w:r>
        <w:t xml:space="preserve">. </w:t>
      </w:r>
      <w:proofErr w:type="spellStart"/>
      <w:r>
        <w:t>Darumb</w:t>
      </w:r>
      <w:proofErr w:type="spellEnd"/>
      <w:r>
        <w:t xml:space="preserve"> so </w:t>
      </w:r>
      <w:proofErr w:type="spellStart"/>
      <w:r>
        <w:t>mueßt</w:t>
      </w:r>
      <w:proofErr w:type="spellEnd"/>
      <w:r>
        <w:t xml:space="preserve"> man (meins </w:t>
      </w:r>
      <w:proofErr w:type="spellStart"/>
      <w:r>
        <w:t>bedunckens</w:t>
      </w:r>
      <w:proofErr w:type="spellEnd"/>
      <w:r>
        <w:t xml:space="preserve">) die </w:t>
      </w:r>
      <w:proofErr w:type="spellStart"/>
      <w:r>
        <w:t>sach</w:t>
      </w:r>
      <w:proofErr w:type="spellEnd"/>
      <w:r>
        <w:t xml:space="preserve"> also </w:t>
      </w:r>
      <w:proofErr w:type="spellStart"/>
      <w:r>
        <w:t>angreiffen</w:t>
      </w:r>
      <w:proofErr w:type="spellEnd"/>
      <w:r>
        <w:t xml:space="preserve">. Die Jungen </w:t>
      </w:r>
      <w:proofErr w:type="spellStart"/>
      <w:r>
        <w:t>flux</w:t>
      </w:r>
      <w:proofErr w:type="spellEnd"/>
      <w:r>
        <w:t xml:space="preserve"> in den </w:t>
      </w:r>
      <w:proofErr w:type="spellStart"/>
      <w:r>
        <w:t>kinds</w:t>
      </w:r>
      <w:proofErr w:type="spellEnd"/>
      <w:r>
        <w:t xml:space="preserve"> </w:t>
      </w:r>
      <w:proofErr w:type="spellStart"/>
      <w:r>
        <w:t>jaren</w:t>
      </w:r>
      <w:proofErr w:type="spellEnd"/>
      <w:r>
        <w:t xml:space="preserve"> / so die </w:t>
      </w:r>
      <w:proofErr w:type="spellStart"/>
      <w:r>
        <w:t>sunst</w:t>
      </w:r>
      <w:proofErr w:type="spellEnd"/>
      <w:r>
        <w:t xml:space="preserve"> nun </w:t>
      </w:r>
      <w:proofErr w:type="spellStart"/>
      <w:r>
        <w:t>auff</w:t>
      </w:r>
      <w:proofErr w:type="spellEnd"/>
      <w:r>
        <w:t xml:space="preserve"> der </w:t>
      </w:r>
      <w:proofErr w:type="spellStart"/>
      <w:r>
        <w:t>gassen</w:t>
      </w:r>
      <w:proofErr w:type="spellEnd"/>
      <w:r>
        <w:t xml:space="preserve"> </w:t>
      </w:r>
      <w:proofErr w:type="spellStart"/>
      <w:r>
        <w:t>rumblauffen</w:t>
      </w:r>
      <w:proofErr w:type="spellEnd"/>
      <w:r>
        <w:t xml:space="preserve"> / und alle </w:t>
      </w:r>
      <w:proofErr w:type="spellStart"/>
      <w:r>
        <w:t>bueberey</w:t>
      </w:r>
      <w:proofErr w:type="spellEnd"/>
      <w:r>
        <w:t xml:space="preserve"> lernen / zu den </w:t>
      </w:r>
      <w:proofErr w:type="spellStart"/>
      <w:r>
        <w:t>Teütschen</w:t>
      </w:r>
      <w:proofErr w:type="spellEnd"/>
      <w:r>
        <w:t xml:space="preserve"> schulen halten / die man doch </w:t>
      </w:r>
      <w:proofErr w:type="spellStart"/>
      <w:r>
        <w:t>fleyssig</w:t>
      </w:r>
      <w:proofErr w:type="spellEnd"/>
      <w:r>
        <w:t xml:space="preserve"> und gut hie findt / Das </w:t>
      </w:r>
      <w:proofErr w:type="spellStart"/>
      <w:r>
        <w:t>sy</w:t>
      </w:r>
      <w:proofErr w:type="spellEnd"/>
      <w:r>
        <w:t xml:space="preserve"> daselbst fertig </w:t>
      </w:r>
      <w:proofErr w:type="spellStart"/>
      <w:r>
        <w:t>lerten</w:t>
      </w:r>
      <w:proofErr w:type="spellEnd"/>
      <w:r>
        <w:t xml:space="preserve"> schreiben und </w:t>
      </w:r>
      <w:proofErr w:type="spellStart"/>
      <w:r>
        <w:t>leesen</w:t>
      </w:r>
      <w:proofErr w:type="spellEnd"/>
      <w:r>
        <w:t xml:space="preserve">. Darnach in welchen man befund </w:t>
      </w:r>
      <w:proofErr w:type="spellStart"/>
      <w:r>
        <w:t>ain</w:t>
      </w:r>
      <w:proofErr w:type="spellEnd"/>
      <w:r>
        <w:t xml:space="preserve"> gute </w:t>
      </w:r>
      <w:proofErr w:type="spellStart"/>
      <w:r>
        <w:t>gelirmge</w:t>
      </w:r>
      <w:proofErr w:type="spellEnd"/>
      <w:r>
        <w:t xml:space="preserve"> </w:t>
      </w:r>
      <w:proofErr w:type="spellStart"/>
      <w:r>
        <w:t>art</w:t>
      </w:r>
      <w:proofErr w:type="spellEnd"/>
      <w:r>
        <w:t xml:space="preserve"> / mit den selbigen </w:t>
      </w:r>
      <w:proofErr w:type="spellStart"/>
      <w:r>
        <w:t>weyter</w:t>
      </w:r>
      <w:proofErr w:type="spellEnd"/>
      <w:r>
        <w:t xml:space="preserve"> </w:t>
      </w:r>
      <w:proofErr w:type="spellStart"/>
      <w:r>
        <w:t>gefaren</w:t>
      </w:r>
      <w:proofErr w:type="spellEnd"/>
      <w:r>
        <w:t xml:space="preserve">. So </w:t>
      </w:r>
      <w:proofErr w:type="spellStart"/>
      <w:r>
        <w:t>wurd</w:t>
      </w:r>
      <w:proofErr w:type="spellEnd"/>
      <w:r>
        <w:t xml:space="preserve"> man sehen und innen werden / das </w:t>
      </w:r>
      <w:proofErr w:type="spellStart"/>
      <w:r>
        <w:t>ain</w:t>
      </w:r>
      <w:proofErr w:type="spellEnd"/>
      <w:r>
        <w:t xml:space="preserve"> </w:t>
      </w:r>
      <w:proofErr w:type="spellStart"/>
      <w:r>
        <w:t>newn</w:t>
      </w:r>
      <w:proofErr w:type="spellEnd"/>
      <w:r>
        <w:t xml:space="preserve"> oder zehen </w:t>
      </w:r>
      <w:proofErr w:type="spellStart"/>
      <w:r>
        <w:t>jaeriger</w:t>
      </w:r>
      <w:proofErr w:type="spellEnd"/>
      <w:r>
        <w:t xml:space="preserve"> </w:t>
      </w:r>
      <w:proofErr w:type="spellStart"/>
      <w:r>
        <w:t>knab</w:t>
      </w:r>
      <w:proofErr w:type="spellEnd"/>
      <w:r>
        <w:t xml:space="preserve"> / ehe er </w:t>
      </w:r>
      <w:proofErr w:type="spellStart"/>
      <w:r>
        <w:t>auff</w:t>
      </w:r>
      <w:proofErr w:type="spellEnd"/>
      <w:r>
        <w:t xml:space="preserve"> seine </w:t>
      </w:r>
      <w:proofErr w:type="spellStart"/>
      <w:r>
        <w:t>viertzehen</w:t>
      </w:r>
      <w:proofErr w:type="spellEnd"/>
      <w:r>
        <w:t xml:space="preserve"> oder </w:t>
      </w:r>
      <w:proofErr w:type="spellStart"/>
      <w:r>
        <w:t>sechtzehen</w:t>
      </w:r>
      <w:proofErr w:type="spellEnd"/>
      <w:r>
        <w:t xml:space="preserve"> </w:t>
      </w:r>
      <w:proofErr w:type="spellStart"/>
      <w:r>
        <w:t>jar</w:t>
      </w:r>
      <w:proofErr w:type="spellEnd"/>
      <w:r>
        <w:t xml:space="preserve"> </w:t>
      </w:r>
      <w:proofErr w:type="spellStart"/>
      <w:r>
        <w:t>keme</w:t>
      </w:r>
      <w:proofErr w:type="spellEnd"/>
      <w:r>
        <w:t xml:space="preserve"> / das latein </w:t>
      </w:r>
      <w:proofErr w:type="spellStart"/>
      <w:r>
        <w:t>solt</w:t>
      </w:r>
      <w:proofErr w:type="spellEnd"/>
      <w:r>
        <w:t xml:space="preserve"> künden / lesen / reden / </w:t>
      </w:r>
      <w:proofErr w:type="spellStart"/>
      <w:r>
        <w:t>schreyben</w:t>
      </w:r>
      <w:proofErr w:type="spellEnd"/>
      <w:r>
        <w:t xml:space="preserve"> / nach aller </w:t>
      </w:r>
      <w:proofErr w:type="spellStart"/>
      <w:r>
        <w:t>notdurfft</w:t>
      </w:r>
      <w:proofErr w:type="spellEnd"/>
      <w:r>
        <w:t xml:space="preserve">. Und darzu in den andern </w:t>
      </w:r>
      <w:proofErr w:type="spellStart"/>
      <w:r>
        <w:t>zwayen</w:t>
      </w:r>
      <w:proofErr w:type="spellEnd"/>
      <w:r>
        <w:t xml:space="preserve"> / </w:t>
      </w:r>
      <w:proofErr w:type="spellStart"/>
      <w:r>
        <w:t>ain</w:t>
      </w:r>
      <w:proofErr w:type="spellEnd"/>
      <w:r>
        <w:t xml:space="preserve"> </w:t>
      </w:r>
      <w:proofErr w:type="spellStart"/>
      <w:r>
        <w:t>solich</w:t>
      </w:r>
      <w:proofErr w:type="spellEnd"/>
      <w:r>
        <w:t xml:space="preserve"> </w:t>
      </w:r>
      <w:proofErr w:type="spellStart"/>
      <w:r>
        <w:t>fundament</w:t>
      </w:r>
      <w:proofErr w:type="spellEnd"/>
      <w:r>
        <w:t xml:space="preserve"> legen / das er der strengen </w:t>
      </w:r>
      <w:proofErr w:type="spellStart"/>
      <w:r>
        <w:t>yebung</w:t>
      </w:r>
      <w:proofErr w:type="spellEnd"/>
      <w:r>
        <w:t xml:space="preserve"> </w:t>
      </w:r>
      <w:proofErr w:type="spellStart"/>
      <w:r>
        <w:t>nitt</w:t>
      </w:r>
      <w:proofErr w:type="spellEnd"/>
      <w:r>
        <w:t xml:space="preserve"> </w:t>
      </w:r>
      <w:proofErr w:type="spellStart"/>
      <w:r>
        <w:t>mer</w:t>
      </w:r>
      <w:proofErr w:type="spellEnd"/>
      <w:r>
        <w:t xml:space="preserve"> </w:t>
      </w:r>
      <w:proofErr w:type="spellStart"/>
      <w:r>
        <w:t>bedoerffte</w:t>
      </w:r>
      <w:proofErr w:type="spellEnd"/>
      <w:r>
        <w:t xml:space="preserve">. Sonder </w:t>
      </w:r>
      <w:proofErr w:type="spellStart"/>
      <w:r>
        <w:t>moecht</w:t>
      </w:r>
      <w:proofErr w:type="spellEnd"/>
      <w:r>
        <w:t xml:space="preserve"> </w:t>
      </w:r>
      <w:proofErr w:type="spellStart"/>
      <w:r>
        <w:t>jn</w:t>
      </w:r>
      <w:proofErr w:type="spellEnd"/>
      <w:r>
        <w:t xml:space="preserve"> </w:t>
      </w:r>
      <w:proofErr w:type="spellStart"/>
      <w:r>
        <w:t>ain</w:t>
      </w:r>
      <w:proofErr w:type="spellEnd"/>
      <w:r>
        <w:t xml:space="preserve"> </w:t>
      </w:r>
      <w:proofErr w:type="spellStart"/>
      <w:r>
        <w:t>vatter</w:t>
      </w:r>
      <w:proofErr w:type="spellEnd"/>
      <w:r>
        <w:t xml:space="preserve"> anfahen zu seinem </w:t>
      </w:r>
      <w:proofErr w:type="spellStart"/>
      <w:r>
        <w:t>handtweck</w:t>
      </w:r>
      <w:proofErr w:type="spellEnd"/>
      <w:r>
        <w:t xml:space="preserve"> oder </w:t>
      </w:r>
      <w:proofErr w:type="spellStart"/>
      <w:r>
        <w:t>handel</w:t>
      </w:r>
      <w:proofErr w:type="spellEnd"/>
      <w:r>
        <w:t xml:space="preserve"> ziehen / Doch </w:t>
      </w:r>
      <w:proofErr w:type="spellStart"/>
      <w:r>
        <w:t>mueßt</w:t>
      </w:r>
      <w:proofErr w:type="spellEnd"/>
      <w:r>
        <w:t xml:space="preserve"> man </w:t>
      </w:r>
      <w:proofErr w:type="spellStart"/>
      <w:r>
        <w:t>aim</w:t>
      </w:r>
      <w:proofErr w:type="spellEnd"/>
      <w:r>
        <w:t xml:space="preserve"> solchen des tags </w:t>
      </w:r>
      <w:proofErr w:type="spellStart"/>
      <w:r>
        <w:t>ain</w:t>
      </w:r>
      <w:proofErr w:type="spellEnd"/>
      <w:r>
        <w:t xml:space="preserve"> stund oder </w:t>
      </w:r>
      <w:proofErr w:type="spellStart"/>
      <w:r>
        <w:t>zwu</w:t>
      </w:r>
      <w:proofErr w:type="spellEnd"/>
      <w:r>
        <w:t xml:space="preserve"> </w:t>
      </w:r>
      <w:proofErr w:type="spellStart"/>
      <w:r>
        <w:t>vergünnen</w:t>
      </w:r>
      <w:proofErr w:type="spellEnd"/>
      <w:r>
        <w:t xml:space="preserve"> </w:t>
      </w:r>
      <w:proofErr w:type="spellStart"/>
      <w:r>
        <w:t>Letzgen</w:t>
      </w:r>
      <w:proofErr w:type="spellEnd"/>
      <w:r>
        <w:t xml:space="preserve"> </w:t>
      </w:r>
      <w:proofErr w:type="spellStart"/>
      <w:r>
        <w:t>zuhoeren</w:t>
      </w:r>
      <w:proofErr w:type="spellEnd"/>
      <w:r>
        <w:t xml:space="preserve"> / damit er in </w:t>
      </w:r>
      <w:proofErr w:type="spellStart"/>
      <w:r>
        <w:t>yebung</w:t>
      </w:r>
      <w:proofErr w:type="spellEnd"/>
      <w:r>
        <w:t xml:space="preserve"> deß Lateins </w:t>
      </w:r>
      <w:proofErr w:type="spellStart"/>
      <w:r>
        <w:t>blib</w:t>
      </w:r>
      <w:proofErr w:type="spellEnd"/>
      <w:r>
        <w:t xml:space="preserve"> / und mit den andern </w:t>
      </w:r>
      <w:proofErr w:type="spellStart"/>
      <w:r>
        <w:t>zwaien</w:t>
      </w:r>
      <w:proofErr w:type="spellEnd"/>
      <w:r>
        <w:t xml:space="preserve"> </w:t>
      </w:r>
      <w:proofErr w:type="spellStart"/>
      <w:r>
        <w:t>fürfuer</w:t>
      </w:r>
      <w:proofErr w:type="spellEnd"/>
      <w:r>
        <w:t xml:space="preserve"> / </w:t>
      </w:r>
      <w:proofErr w:type="spellStart"/>
      <w:r>
        <w:t>Solliche</w:t>
      </w:r>
      <w:proofErr w:type="spellEnd"/>
      <w:r>
        <w:t xml:space="preserve"> wurden mit der </w:t>
      </w:r>
      <w:proofErr w:type="spellStart"/>
      <w:r>
        <w:t>zeyt</w:t>
      </w:r>
      <w:proofErr w:type="spellEnd"/>
      <w:r>
        <w:t xml:space="preserve"> / aus Webern / </w:t>
      </w:r>
      <w:proofErr w:type="spellStart"/>
      <w:r>
        <w:t>Schneydern</w:t>
      </w:r>
      <w:proofErr w:type="spellEnd"/>
      <w:r>
        <w:t xml:space="preserve"> / Schustern etc. das </w:t>
      </w:r>
      <w:proofErr w:type="spellStart"/>
      <w:r>
        <w:t>sy</w:t>
      </w:r>
      <w:proofErr w:type="spellEnd"/>
      <w:r>
        <w:t xml:space="preserve"> Bischoff / das ist / </w:t>
      </w:r>
      <w:proofErr w:type="spellStart"/>
      <w:r>
        <w:t>waechter</w:t>
      </w:r>
      <w:proofErr w:type="spellEnd"/>
      <w:r>
        <w:t xml:space="preserve"> und hirten geben </w:t>
      </w:r>
      <w:proofErr w:type="spellStart"/>
      <w:r>
        <w:t>moechten</w:t>
      </w:r>
      <w:proofErr w:type="spellEnd"/>
      <w:r>
        <w:t xml:space="preserve"> / über die </w:t>
      </w:r>
      <w:proofErr w:type="spellStart"/>
      <w:r>
        <w:t>gemain</w:t>
      </w:r>
      <w:proofErr w:type="spellEnd"/>
      <w:r>
        <w:t xml:space="preserve"> Gottes </w:t>
      </w:r>
      <w:proofErr w:type="spellStart"/>
      <w:r>
        <w:t>Fürnaemlich</w:t>
      </w:r>
      <w:proofErr w:type="spellEnd"/>
      <w:r>
        <w:t xml:space="preserve"> aber </w:t>
      </w:r>
      <w:proofErr w:type="spellStart"/>
      <w:r>
        <w:t>solten</w:t>
      </w:r>
      <w:proofErr w:type="spellEnd"/>
      <w:r>
        <w:t xml:space="preserve"> sich also halten mit </w:t>
      </w:r>
      <w:proofErr w:type="spellStart"/>
      <w:r>
        <w:t>jren</w:t>
      </w:r>
      <w:proofErr w:type="spellEnd"/>
      <w:r>
        <w:t xml:space="preserve"> </w:t>
      </w:r>
      <w:proofErr w:type="spellStart"/>
      <w:r>
        <w:t>kindern</w:t>
      </w:r>
      <w:proofErr w:type="spellEnd"/>
      <w:r>
        <w:t xml:space="preserve"> die </w:t>
      </w:r>
      <w:proofErr w:type="spellStart"/>
      <w:r>
        <w:t>jhenigen</w:t>
      </w:r>
      <w:proofErr w:type="spellEnd"/>
      <w:r>
        <w:t xml:space="preserve"> / so mit zeitlichem gut so reichlich begabt </w:t>
      </w:r>
      <w:proofErr w:type="spellStart"/>
      <w:r>
        <w:t>seind</w:t>
      </w:r>
      <w:proofErr w:type="spellEnd"/>
      <w:r>
        <w:t xml:space="preserve"> / das </w:t>
      </w:r>
      <w:proofErr w:type="spellStart"/>
      <w:r>
        <w:t>sy</w:t>
      </w:r>
      <w:proofErr w:type="spellEnd"/>
      <w:r>
        <w:t xml:space="preserve"> </w:t>
      </w:r>
      <w:proofErr w:type="spellStart"/>
      <w:r>
        <w:t>jre</w:t>
      </w:r>
      <w:proofErr w:type="spellEnd"/>
      <w:r>
        <w:t xml:space="preserve"> </w:t>
      </w:r>
      <w:proofErr w:type="spellStart"/>
      <w:r>
        <w:t>kinder</w:t>
      </w:r>
      <w:proofErr w:type="spellEnd"/>
      <w:r>
        <w:t xml:space="preserve"> </w:t>
      </w:r>
      <w:proofErr w:type="spellStart"/>
      <w:r>
        <w:t>funst</w:t>
      </w:r>
      <w:proofErr w:type="spellEnd"/>
      <w:r>
        <w:t xml:space="preserve"> nun </w:t>
      </w:r>
      <w:proofErr w:type="spellStart"/>
      <w:r>
        <w:t>zun</w:t>
      </w:r>
      <w:proofErr w:type="spellEnd"/>
      <w:r>
        <w:t xml:space="preserve"> </w:t>
      </w:r>
      <w:proofErr w:type="spellStart"/>
      <w:r>
        <w:t>muessigen</w:t>
      </w:r>
      <w:proofErr w:type="spellEnd"/>
      <w:r>
        <w:t xml:space="preserve"> </w:t>
      </w:r>
      <w:proofErr w:type="spellStart"/>
      <w:r>
        <w:t>junckherrn</w:t>
      </w:r>
      <w:proofErr w:type="spellEnd"/>
      <w:r>
        <w:t xml:space="preserve"> stand ziehen / und darzu Christen </w:t>
      </w:r>
      <w:proofErr w:type="spellStart"/>
      <w:r>
        <w:t>woellen</w:t>
      </w:r>
      <w:proofErr w:type="spellEnd"/>
      <w:r>
        <w:t xml:space="preserve"> sein. Welche ob </w:t>
      </w:r>
      <w:proofErr w:type="spellStart"/>
      <w:r>
        <w:t>sy</w:t>
      </w:r>
      <w:proofErr w:type="spellEnd"/>
      <w:r>
        <w:t xml:space="preserve"> schon in </w:t>
      </w:r>
      <w:proofErr w:type="spellStart"/>
      <w:r>
        <w:t>künfftigs</w:t>
      </w:r>
      <w:proofErr w:type="spellEnd"/>
      <w:r>
        <w:t xml:space="preserve"> weder </w:t>
      </w:r>
      <w:proofErr w:type="spellStart"/>
      <w:r>
        <w:t>zuleeren</w:t>
      </w:r>
      <w:proofErr w:type="spellEnd"/>
      <w:r>
        <w:t xml:space="preserve"> / noch zu predigen </w:t>
      </w:r>
      <w:proofErr w:type="spellStart"/>
      <w:r>
        <w:t>begerten</w:t>
      </w:r>
      <w:proofErr w:type="spellEnd"/>
      <w:r>
        <w:t xml:space="preserve"> / So wurden </w:t>
      </w:r>
      <w:proofErr w:type="spellStart"/>
      <w:r>
        <w:t>sy</w:t>
      </w:r>
      <w:proofErr w:type="spellEnd"/>
      <w:r>
        <w:t xml:space="preserve"> doch zu andern </w:t>
      </w:r>
      <w:proofErr w:type="spellStart"/>
      <w:r>
        <w:t>aemptern</w:t>
      </w:r>
      <w:proofErr w:type="spellEnd"/>
      <w:r>
        <w:t xml:space="preserve"> deß </w:t>
      </w:r>
      <w:proofErr w:type="spellStart"/>
      <w:r>
        <w:t>gmainen</w:t>
      </w:r>
      <w:proofErr w:type="spellEnd"/>
      <w:r>
        <w:t xml:space="preserve"> nutz / </w:t>
      </w:r>
      <w:proofErr w:type="spellStart"/>
      <w:r>
        <w:t>deßter</w:t>
      </w:r>
      <w:proofErr w:type="spellEnd"/>
      <w:r>
        <w:t xml:space="preserve"> </w:t>
      </w:r>
      <w:proofErr w:type="spellStart"/>
      <w:r>
        <w:t>gschickter</w:t>
      </w:r>
      <w:proofErr w:type="spellEnd"/>
      <w:r>
        <w:t xml:space="preserve"> / Auch </w:t>
      </w:r>
      <w:proofErr w:type="spellStart"/>
      <w:r>
        <w:t>ain</w:t>
      </w:r>
      <w:proofErr w:type="spellEnd"/>
      <w:r>
        <w:t xml:space="preserve"> Statt </w:t>
      </w:r>
      <w:proofErr w:type="spellStart"/>
      <w:r>
        <w:t>deßter</w:t>
      </w:r>
      <w:proofErr w:type="spellEnd"/>
      <w:r>
        <w:t xml:space="preserve"> </w:t>
      </w:r>
      <w:proofErr w:type="spellStart"/>
      <w:r>
        <w:t>Eerlicher</w:t>
      </w:r>
      <w:proofErr w:type="spellEnd"/>
      <w:r>
        <w:t xml:space="preserve"> / In </w:t>
      </w:r>
      <w:proofErr w:type="spellStart"/>
      <w:r>
        <w:t>gericht</w:t>
      </w:r>
      <w:proofErr w:type="spellEnd"/>
      <w:r>
        <w:t xml:space="preserve"> und </w:t>
      </w:r>
      <w:proofErr w:type="spellStart"/>
      <w:r>
        <w:t>Raethen</w:t>
      </w:r>
      <w:proofErr w:type="spellEnd"/>
      <w:r>
        <w:t xml:space="preserve"> </w:t>
      </w:r>
      <w:proofErr w:type="spellStart"/>
      <w:r>
        <w:t>deßter</w:t>
      </w:r>
      <w:proofErr w:type="spellEnd"/>
      <w:r>
        <w:t xml:space="preserve"> </w:t>
      </w:r>
      <w:proofErr w:type="spellStart"/>
      <w:r>
        <w:t>weyser</w:t>
      </w:r>
      <w:proofErr w:type="spellEnd"/>
      <w:r>
        <w:t xml:space="preserve"> / Daselbst die </w:t>
      </w:r>
      <w:proofErr w:type="spellStart"/>
      <w:r>
        <w:t>eer</w:t>
      </w:r>
      <w:proofErr w:type="spellEnd"/>
      <w:r>
        <w:t xml:space="preserve"> </w:t>
      </w:r>
      <w:proofErr w:type="spellStart"/>
      <w:r>
        <w:t>Gots</w:t>
      </w:r>
      <w:proofErr w:type="spellEnd"/>
      <w:r>
        <w:t xml:space="preserve"> / </w:t>
      </w:r>
      <w:proofErr w:type="spellStart"/>
      <w:r>
        <w:t>gemainer</w:t>
      </w:r>
      <w:proofErr w:type="spellEnd"/>
      <w:r>
        <w:t xml:space="preserve"> nutz und </w:t>
      </w:r>
      <w:proofErr w:type="spellStart"/>
      <w:r>
        <w:t>frid</w:t>
      </w:r>
      <w:proofErr w:type="spellEnd"/>
      <w:r>
        <w:t xml:space="preserve"> / und alle </w:t>
      </w:r>
      <w:proofErr w:type="spellStart"/>
      <w:r>
        <w:t>gerechtigkait</w:t>
      </w:r>
      <w:proofErr w:type="spellEnd"/>
      <w:r>
        <w:t xml:space="preserve"> </w:t>
      </w:r>
      <w:proofErr w:type="spellStart"/>
      <w:r>
        <w:t>zufürdern</w:t>
      </w:r>
      <w:proofErr w:type="spellEnd"/>
      <w:r>
        <w:t xml:space="preserve"> und </w:t>
      </w:r>
      <w:proofErr w:type="spellStart"/>
      <w:r>
        <w:t>handt</w:t>
      </w:r>
      <w:proofErr w:type="spellEnd"/>
      <w:r>
        <w:t xml:space="preserve"> haben / Und </w:t>
      </w:r>
      <w:proofErr w:type="spellStart"/>
      <w:r>
        <w:t>moechten</w:t>
      </w:r>
      <w:proofErr w:type="spellEnd"/>
      <w:r>
        <w:t xml:space="preserve"> also </w:t>
      </w:r>
      <w:proofErr w:type="spellStart"/>
      <w:r>
        <w:t>bayde</w:t>
      </w:r>
      <w:proofErr w:type="spellEnd"/>
      <w:r>
        <w:t xml:space="preserve"> / </w:t>
      </w:r>
      <w:proofErr w:type="spellStart"/>
      <w:r>
        <w:t>Reych</w:t>
      </w:r>
      <w:proofErr w:type="spellEnd"/>
      <w:r>
        <w:t xml:space="preserve"> </w:t>
      </w:r>
      <w:proofErr w:type="spellStart"/>
      <w:r>
        <w:t>unnd</w:t>
      </w:r>
      <w:proofErr w:type="spellEnd"/>
      <w:r>
        <w:t xml:space="preserve"> Arm / Glück / </w:t>
      </w:r>
      <w:proofErr w:type="spellStart"/>
      <w:r>
        <w:t>Eer</w:t>
      </w:r>
      <w:proofErr w:type="spellEnd"/>
      <w:r>
        <w:t xml:space="preserve"> / und </w:t>
      </w:r>
      <w:proofErr w:type="spellStart"/>
      <w:r>
        <w:t>wolfart</w:t>
      </w:r>
      <w:proofErr w:type="spellEnd"/>
      <w:r>
        <w:t xml:space="preserve"> an </w:t>
      </w:r>
      <w:proofErr w:type="spellStart"/>
      <w:r>
        <w:t>jren</w:t>
      </w:r>
      <w:proofErr w:type="spellEnd"/>
      <w:r>
        <w:t xml:space="preserve"> </w:t>
      </w:r>
      <w:proofErr w:type="spellStart"/>
      <w:r>
        <w:t>kindern</w:t>
      </w:r>
      <w:proofErr w:type="spellEnd"/>
      <w:r>
        <w:t xml:space="preserve"> erleben / vor Gott und der </w:t>
      </w:r>
      <w:proofErr w:type="spellStart"/>
      <w:r>
        <w:t>welt</w:t>
      </w:r>
      <w:proofErr w:type="spellEnd"/>
      <w:r>
        <w:t xml:space="preserve"> / So wir also </w:t>
      </w:r>
      <w:proofErr w:type="spellStart"/>
      <w:r>
        <w:t>mitt</w:t>
      </w:r>
      <w:proofErr w:type="spellEnd"/>
      <w:r>
        <w:t xml:space="preserve"> </w:t>
      </w:r>
      <w:proofErr w:type="spellStart"/>
      <w:r>
        <w:t>jnen</w:t>
      </w:r>
      <w:proofErr w:type="spellEnd"/>
      <w:r>
        <w:t xml:space="preserve"> das </w:t>
      </w:r>
      <w:proofErr w:type="spellStart"/>
      <w:r>
        <w:t>reych</w:t>
      </w:r>
      <w:proofErr w:type="spellEnd"/>
      <w:r>
        <w:t xml:space="preserve"> Gottes von ersten suchten. Das </w:t>
      </w:r>
      <w:proofErr w:type="spellStart"/>
      <w:r>
        <w:t>verleich</w:t>
      </w:r>
      <w:proofErr w:type="spellEnd"/>
      <w:r>
        <w:t xml:space="preserve"> Er uns in dem und allen andern </w:t>
      </w:r>
      <w:proofErr w:type="spellStart"/>
      <w:r>
        <w:t>sachen</w:t>
      </w:r>
      <w:proofErr w:type="spellEnd"/>
      <w:r>
        <w:t xml:space="preserve"> Amen. Zu Ulm. </w:t>
      </w:r>
      <w:proofErr w:type="spellStart"/>
      <w:r>
        <w:t>Ano</w:t>
      </w:r>
      <w:proofErr w:type="spellEnd"/>
      <w:r>
        <w:t xml:space="preserve"> etc. 1528. </w:t>
      </w:r>
      <w:proofErr w:type="spellStart"/>
      <w:r>
        <w:t>Mense</w:t>
      </w:r>
      <w:proofErr w:type="spellEnd"/>
      <w:r>
        <w:t xml:space="preserve"> </w:t>
      </w:r>
      <w:proofErr w:type="spellStart"/>
      <w:r>
        <w:t>decembri</w:t>
      </w:r>
      <w:proofErr w:type="spellEnd"/>
      <w:r>
        <w:t xml:space="preserve">. </w:t>
      </w:r>
    </w:p>
    <w:p w14:paraId="57014ED2" w14:textId="77777777" w:rsidR="006662CA" w:rsidRDefault="006662CA" w:rsidP="006662CA">
      <w:pPr>
        <w:pStyle w:val="StandardWeb"/>
      </w:pPr>
      <w:proofErr w:type="spellStart"/>
      <w:r>
        <w:t>Psalmus</w:t>
      </w:r>
      <w:proofErr w:type="spellEnd"/>
      <w:r>
        <w:t xml:space="preserve"> 119.</w:t>
      </w:r>
      <w:r>
        <w:br/>
      </w:r>
      <w:proofErr w:type="spellStart"/>
      <w:r>
        <w:t>Wamitt</w:t>
      </w:r>
      <w:proofErr w:type="spellEnd"/>
      <w:r>
        <w:t xml:space="preserve"> </w:t>
      </w:r>
      <w:proofErr w:type="spellStart"/>
      <w:r>
        <w:t>wirdt</w:t>
      </w:r>
      <w:proofErr w:type="spellEnd"/>
      <w:r>
        <w:t xml:space="preserve"> </w:t>
      </w:r>
      <w:proofErr w:type="spellStart"/>
      <w:r>
        <w:t>ain</w:t>
      </w:r>
      <w:proofErr w:type="spellEnd"/>
      <w:r>
        <w:t xml:space="preserve"> </w:t>
      </w:r>
      <w:proofErr w:type="spellStart"/>
      <w:r>
        <w:t>jüngling</w:t>
      </w:r>
      <w:proofErr w:type="spellEnd"/>
      <w:r>
        <w:t xml:space="preserve"> </w:t>
      </w:r>
      <w:proofErr w:type="spellStart"/>
      <w:r>
        <w:t>raynigen</w:t>
      </w:r>
      <w:proofErr w:type="spellEnd"/>
      <w:r>
        <w:t xml:space="preserve"> seinen weg? Wenn er sich halt / O Herr / nach deinen worten. </w:t>
      </w:r>
    </w:p>
    <w:p w14:paraId="6839A222" w14:textId="77777777" w:rsidR="006662CA" w:rsidRDefault="006662CA" w:rsidP="006662CA">
      <w:pPr>
        <w:pStyle w:val="berschrift2"/>
      </w:pPr>
      <w:r>
        <w:t>Catechismus.</w:t>
      </w:r>
    </w:p>
    <w:p w14:paraId="060DD603" w14:textId="77777777" w:rsidR="006662CA" w:rsidRDefault="006662CA" w:rsidP="006662CA">
      <w:pPr>
        <w:pStyle w:val="StandardWeb"/>
      </w:pPr>
      <w:r>
        <w:t xml:space="preserve">Frag und </w:t>
      </w:r>
      <w:proofErr w:type="spellStart"/>
      <w:r>
        <w:t>Antwurt</w:t>
      </w:r>
      <w:proofErr w:type="spellEnd"/>
      <w:r>
        <w:t xml:space="preserve"> der Kinder. </w:t>
      </w:r>
    </w:p>
    <w:p w14:paraId="5BD7D488" w14:textId="77777777" w:rsidR="006662CA" w:rsidRDefault="006662CA" w:rsidP="006662CA">
      <w:pPr>
        <w:pStyle w:val="StandardWeb"/>
      </w:pPr>
      <w:r>
        <w:t xml:space="preserve">Frag. Bist du auch </w:t>
      </w:r>
      <w:proofErr w:type="spellStart"/>
      <w:r>
        <w:t>ain</w:t>
      </w:r>
      <w:proofErr w:type="spellEnd"/>
      <w:r>
        <w:t xml:space="preserve"> Christ?</w:t>
      </w:r>
      <w:r>
        <w:br/>
      </w:r>
      <w:proofErr w:type="spellStart"/>
      <w:r>
        <w:t>Antwurt</w:t>
      </w:r>
      <w:proofErr w:type="spellEnd"/>
      <w:r>
        <w:t xml:space="preserve">. Ich bin </w:t>
      </w:r>
      <w:proofErr w:type="spellStart"/>
      <w:r>
        <w:t>ainer</w:t>
      </w:r>
      <w:proofErr w:type="spellEnd"/>
      <w:r>
        <w:t xml:space="preserve">. Frag. </w:t>
      </w:r>
      <w:proofErr w:type="spellStart"/>
      <w:r>
        <w:t>Waher</w:t>
      </w:r>
      <w:proofErr w:type="spellEnd"/>
      <w:r>
        <w:t xml:space="preserve"> </w:t>
      </w:r>
      <w:proofErr w:type="spellStart"/>
      <w:r>
        <w:t>waist</w:t>
      </w:r>
      <w:proofErr w:type="spellEnd"/>
      <w:r>
        <w:t xml:space="preserve"> du das? </w:t>
      </w:r>
      <w:proofErr w:type="spellStart"/>
      <w:r>
        <w:t>Antwurt</w:t>
      </w:r>
      <w:proofErr w:type="spellEnd"/>
      <w:r>
        <w:t xml:space="preserve">. </w:t>
      </w:r>
      <w:proofErr w:type="spellStart"/>
      <w:r>
        <w:t>Auß</w:t>
      </w:r>
      <w:proofErr w:type="spellEnd"/>
      <w:r>
        <w:t xml:space="preserve"> dem / das ich dem </w:t>
      </w:r>
      <w:proofErr w:type="spellStart"/>
      <w:r>
        <w:t>wortt</w:t>
      </w:r>
      <w:proofErr w:type="spellEnd"/>
      <w:r>
        <w:t xml:space="preserve"> Gottes glaub / und bin </w:t>
      </w:r>
      <w:proofErr w:type="spellStart"/>
      <w:r>
        <w:t>auff</w:t>
      </w:r>
      <w:proofErr w:type="spellEnd"/>
      <w:r>
        <w:t xml:space="preserve"> den </w:t>
      </w:r>
      <w:proofErr w:type="spellStart"/>
      <w:r>
        <w:t>namen</w:t>
      </w:r>
      <w:proofErr w:type="spellEnd"/>
      <w:r>
        <w:t xml:space="preserve"> Christi </w:t>
      </w:r>
      <w:proofErr w:type="spellStart"/>
      <w:r>
        <w:t>getaufft</w:t>
      </w:r>
      <w:proofErr w:type="spellEnd"/>
      <w:r>
        <w:t xml:space="preserve"> worden. Frag. Was </w:t>
      </w:r>
      <w:proofErr w:type="spellStart"/>
      <w:r>
        <w:t>glaubstu</w:t>
      </w:r>
      <w:proofErr w:type="spellEnd"/>
      <w:r>
        <w:t xml:space="preserve">. </w:t>
      </w:r>
    </w:p>
    <w:p w14:paraId="02013C07" w14:textId="77777777" w:rsidR="006662CA" w:rsidRDefault="006662CA" w:rsidP="006662CA">
      <w:pPr>
        <w:pStyle w:val="StandardWeb"/>
      </w:pPr>
      <w:r>
        <w:rPr>
          <w:rStyle w:val="Fett"/>
        </w:rPr>
        <w:t xml:space="preserve">von den </w:t>
      </w:r>
      <w:proofErr w:type="spellStart"/>
      <w:r>
        <w:rPr>
          <w:rStyle w:val="Fett"/>
        </w:rPr>
        <w:t>Artickeln</w:t>
      </w:r>
      <w:proofErr w:type="spellEnd"/>
      <w:r>
        <w:rPr>
          <w:rStyle w:val="Fett"/>
        </w:rPr>
        <w:t xml:space="preserve"> des </w:t>
      </w:r>
      <w:proofErr w:type="spellStart"/>
      <w:r>
        <w:rPr>
          <w:rStyle w:val="Fett"/>
        </w:rPr>
        <w:t>Christenlichen</w:t>
      </w:r>
      <w:proofErr w:type="spellEnd"/>
      <w:r>
        <w:rPr>
          <w:rStyle w:val="Fett"/>
        </w:rPr>
        <w:t xml:space="preserve"> </w:t>
      </w:r>
      <w:proofErr w:type="spellStart"/>
      <w:r>
        <w:rPr>
          <w:rStyle w:val="Fett"/>
        </w:rPr>
        <w:t>glaubens</w:t>
      </w:r>
      <w:proofErr w:type="spellEnd"/>
      <w:r>
        <w:rPr>
          <w:rStyle w:val="Fett"/>
        </w:rPr>
        <w:t xml:space="preserve">. Das erst stuck. </w:t>
      </w:r>
    </w:p>
    <w:p w14:paraId="04688B20" w14:textId="77777777" w:rsidR="006662CA" w:rsidRDefault="006662CA" w:rsidP="006662CA">
      <w:pPr>
        <w:pStyle w:val="StandardWeb"/>
      </w:pPr>
      <w:proofErr w:type="spellStart"/>
      <w:r>
        <w:t>Antwurt</w:t>
      </w:r>
      <w:proofErr w:type="spellEnd"/>
      <w:r>
        <w:t>.</w:t>
      </w:r>
      <w:r>
        <w:br/>
      </w:r>
      <w:r>
        <w:rPr>
          <w:rStyle w:val="Fett"/>
        </w:rPr>
        <w:t xml:space="preserve">ich glaub in Gott / </w:t>
      </w:r>
      <w:proofErr w:type="spellStart"/>
      <w:r>
        <w:rPr>
          <w:rStyle w:val="Fett"/>
        </w:rPr>
        <w:t>vatter</w:t>
      </w:r>
      <w:proofErr w:type="spellEnd"/>
      <w:r>
        <w:rPr>
          <w:rStyle w:val="Fett"/>
        </w:rPr>
        <w:t xml:space="preserve"> </w:t>
      </w:r>
      <w:proofErr w:type="spellStart"/>
      <w:r>
        <w:rPr>
          <w:rStyle w:val="Fett"/>
        </w:rPr>
        <w:t>Almechtigen</w:t>
      </w:r>
      <w:proofErr w:type="spellEnd"/>
      <w:r>
        <w:rPr>
          <w:rStyle w:val="Fett"/>
        </w:rPr>
        <w:t xml:space="preserve"> </w:t>
      </w:r>
      <w:proofErr w:type="spellStart"/>
      <w:r>
        <w:rPr>
          <w:rStyle w:val="Fett"/>
        </w:rPr>
        <w:t>schoepffer</w:t>
      </w:r>
      <w:proofErr w:type="spellEnd"/>
      <w:r>
        <w:rPr>
          <w:rStyle w:val="Fett"/>
        </w:rPr>
        <w:t xml:space="preserve"> </w:t>
      </w:r>
      <w:proofErr w:type="spellStart"/>
      <w:r>
        <w:rPr>
          <w:rStyle w:val="Fett"/>
        </w:rPr>
        <w:t>himels</w:t>
      </w:r>
      <w:proofErr w:type="spellEnd"/>
      <w:r>
        <w:rPr>
          <w:rStyle w:val="Fett"/>
        </w:rPr>
        <w:t xml:space="preserve"> und der erden.</w:t>
      </w:r>
      <w:r>
        <w:t xml:space="preserve"> </w:t>
      </w:r>
    </w:p>
    <w:p w14:paraId="39ADEF0B" w14:textId="77777777" w:rsidR="006662CA" w:rsidRDefault="006662CA" w:rsidP="006662CA">
      <w:pPr>
        <w:pStyle w:val="StandardWeb"/>
      </w:pPr>
      <w:r>
        <w:t>Frag.</w:t>
      </w:r>
      <w:r>
        <w:br/>
        <w:t xml:space="preserve">Was </w:t>
      </w:r>
      <w:proofErr w:type="spellStart"/>
      <w:r>
        <w:t>verstast</w:t>
      </w:r>
      <w:proofErr w:type="spellEnd"/>
      <w:r>
        <w:t xml:space="preserve"> du bey der </w:t>
      </w:r>
      <w:proofErr w:type="spellStart"/>
      <w:r>
        <w:t>bekanntnuß</w:t>
      </w:r>
      <w:proofErr w:type="spellEnd"/>
      <w:r>
        <w:t xml:space="preserve"> deins </w:t>
      </w:r>
      <w:proofErr w:type="spellStart"/>
      <w:r>
        <w:t>glaubens</w:t>
      </w:r>
      <w:proofErr w:type="spellEnd"/>
      <w:r>
        <w:t xml:space="preserve"> / und was </w:t>
      </w:r>
      <w:proofErr w:type="spellStart"/>
      <w:r>
        <w:t>haist</w:t>
      </w:r>
      <w:proofErr w:type="spellEnd"/>
      <w:r>
        <w:t xml:space="preserve"> / Ich glaub in </w:t>
      </w:r>
      <w:proofErr w:type="spellStart"/>
      <w:r>
        <w:t>Got</w:t>
      </w:r>
      <w:proofErr w:type="spellEnd"/>
      <w:r>
        <w:t xml:space="preserve"> / Vatter </w:t>
      </w:r>
      <w:proofErr w:type="spellStart"/>
      <w:r>
        <w:t>Almechtigen</w:t>
      </w:r>
      <w:proofErr w:type="spellEnd"/>
      <w:r>
        <w:t xml:space="preserve"> </w:t>
      </w:r>
      <w:proofErr w:type="spellStart"/>
      <w:r>
        <w:t>schoepffer</w:t>
      </w:r>
      <w:proofErr w:type="spellEnd"/>
      <w:r>
        <w:t xml:space="preserve"> </w:t>
      </w:r>
      <w:proofErr w:type="spellStart"/>
      <w:r>
        <w:t>hymels</w:t>
      </w:r>
      <w:proofErr w:type="spellEnd"/>
      <w:r>
        <w:t xml:space="preserve"> und der erden. Sag mir von </w:t>
      </w:r>
      <w:proofErr w:type="spellStart"/>
      <w:r>
        <w:t>wort</w:t>
      </w:r>
      <w:proofErr w:type="spellEnd"/>
      <w:r>
        <w:t xml:space="preserve"> zu </w:t>
      </w:r>
      <w:proofErr w:type="spellStart"/>
      <w:r>
        <w:t>wort</w:t>
      </w:r>
      <w:proofErr w:type="spellEnd"/>
      <w:r>
        <w:t xml:space="preserve"> / was </w:t>
      </w:r>
      <w:proofErr w:type="spellStart"/>
      <w:r>
        <w:t>verstast</w:t>
      </w:r>
      <w:proofErr w:type="spellEnd"/>
      <w:r>
        <w:t xml:space="preserve"> du bey </w:t>
      </w:r>
      <w:proofErr w:type="spellStart"/>
      <w:r>
        <w:t>yedem</w:t>
      </w:r>
      <w:proofErr w:type="spellEnd"/>
      <w:r>
        <w:t xml:space="preserve"> </w:t>
      </w:r>
      <w:proofErr w:type="spellStart"/>
      <w:r>
        <w:t>Artickel</w:t>
      </w:r>
      <w:proofErr w:type="spellEnd"/>
      <w:r>
        <w:t xml:space="preserve">? </w:t>
      </w:r>
    </w:p>
    <w:p w14:paraId="60B84E1B" w14:textId="77777777" w:rsidR="006662CA" w:rsidRDefault="006662CA" w:rsidP="006662CA">
      <w:pPr>
        <w:pStyle w:val="StandardWeb"/>
      </w:pPr>
      <w:proofErr w:type="spellStart"/>
      <w:r>
        <w:t>Ant</w:t>
      </w:r>
      <w:proofErr w:type="spellEnd"/>
      <w:r>
        <w:t xml:space="preserve">. </w:t>
      </w:r>
      <w:r>
        <w:br/>
        <w:t xml:space="preserve">So ich zum ersten sag / Ich glaub / </w:t>
      </w:r>
      <w:proofErr w:type="spellStart"/>
      <w:r>
        <w:t>Verston</w:t>
      </w:r>
      <w:proofErr w:type="spellEnd"/>
      <w:r>
        <w:t xml:space="preserve"> ich das </w:t>
      </w:r>
      <w:proofErr w:type="spellStart"/>
      <w:r>
        <w:t>wort</w:t>
      </w:r>
      <w:proofErr w:type="spellEnd"/>
      <w:r>
        <w:t xml:space="preserve"> / Glaub / für </w:t>
      </w:r>
      <w:proofErr w:type="spellStart"/>
      <w:r>
        <w:t>vertrawen</w:t>
      </w:r>
      <w:proofErr w:type="spellEnd"/>
      <w:r>
        <w:t xml:space="preserve"> / </w:t>
      </w:r>
      <w:proofErr w:type="spellStart"/>
      <w:r>
        <w:t>wiewol</w:t>
      </w:r>
      <w:proofErr w:type="spellEnd"/>
      <w:r>
        <w:t xml:space="preserve"> es </w:t>
      </w:r>
      <w:proofErr w:type="spellStart"/>
      <w:r>
        <w:t>nit</w:t>
      </w:r>
      <w:proofErr w:type="spellEnd"/>
      <w:r>
        <w:t xml:space="preserve"> in allen stucken deß </w:t>
      </w:r>
      <w:proofErr w:type="spellStart"/>
      <w:r>
        <w:t>glaubens</w:t>
      </w:r>
      <w:proofErr w:type="spellEnd"/>
      <w:r>
        <w:t xml:space="preserve"> also genommen mag werden / Aber an dem </w:t>
      </w:r>
      <w:proofErr w:type="spellStart"/>
      <w:r>
        <w:t>ort</w:t>
      </w:r>
      <w:proofErr w:type="spellEnd"/>
      <w:r>
        <w:t xml:space="preserve"> </w:t>
      </w:r>
      <w:proofErr w:type="spellStart"/>
      <w:r>
        <w:t>wirt</w:t>
      </w:r>
      <w:proofErr w:type="spellEnd"/>
      <w:r>
        <w:t xml:space="preserve"> / glauben / für </w:t>
      </w:r>
      <w:proofErr w:type="spellStart"/>
      <w:r>
        <w:t>vertrawen</w:t>
      </w:r>
      <w:proofErr w:type="spellEnd"/>
      <w:r>
        <w:t xml:space="preserve"> genommen. </w:t>
      </w:r>
    </w:p>
    <w:p w14:paraId="1999398D" w14:textId="77777777" w:rsidR="006662CA" w:rsidRDefault="006662CA" w:rsidP="006662CA">
      <w:pPr>
        <w:pStyle w:val="StandardWeb"/>
      </w:pPr>
      <w:r>
        <w:rPr>
          <w:rStyle w:val="Fett"/>
        </w:rPr>
        <w:t xml:space="preserve">Frag. </w:t>
      </w:r>
      <w:r>
        <w:br/>
        <w:t xml:space="preserve">War bey </w:t>
      </w:r>
      <w:proofErr w:type="spellStart"/>
      <w:r>
        <w:t>waist</w:t>
      </w:r>
      <w:proofErr w:type="spellEnd"/>
      <w:r>
        <w:t xml:space="preserve"> du das? </w:t>
      </w:r>
    </w:p>
    <w:p w14:paraId="2641A499" w14:textId="77777777" w:rsidR="006662CA" w:rsidRDefault="006662CA" w:rsidP="006662CA">
      <w:pPr>
        <w:pStyle w:val="StandardWeb"/>
      </w:pPr>
      <w:proofErr w:type="spellStart"/>
      <w:r>
        <w:t>Ant</w:t>
      </w:r>
      <w:proofErr w:type="spellEnd"/>
      <w:r>
        <w:t xml:space="preserve">. </w:t>
      </w:r>
      <w:r>
        <w:br/>
      </w:r>
      <w:proofErr w:type="spellStart"/>
      <w:r>
        <w:t>Darbey</w:t>
      </w:r>
      <w:proofErr w:type="spellEnd"/>
      <w:r>
        <w:t xml:space="preserve"> / Wann das </w:t>
      </w:r>
      <w:proofErr w:type="spellStart"/>
      <w:r>
        <w:t>wort</w:t>
      </w:r>
      <w:proofErr w:type="spellEnd"/>
      <w:r>
        <w:t xml:space="preserve"> / Ich glaub in </w:t>
      </w:r>
      <w:proofErr w:type="spellStart"/>
      <w:r>
        <w:t>Got</w:t>
      </w:r>
      <w:proofErr w:type="spellEnd"/>
      <w:r>
        <w:t xml:space="preserve"> / </w:t>
      </w:r>
      <w:proofErr w:type="spellStart"/>
      <w:r>
        <w:t>nit</w:t>
      </w:r>
      <w:proofErr w:type="spellEnd"/>
      <w:r>
        <w:t xml:space="preserve"> </w:t>
      </w:r>
      <w:proofErr w:type="spellStart"/>
      <w:r>
        <w:t>mer</w:t>
      </w:r>
      <w:proofErr w:type="spellEnd"/>
      <w:r>
        <w:t xml:space="preserve"> </w:t>
      </w:r>
      <w:proofErr w:type="spellStart"/>
      <w:r>
        <w:t>bedeüte</w:t>
      </w:r>
      <w:proofErr w:type="spellEnd"/>
      <w:r>
        <w:t xml:space="preserve"> / dann als ob ich sagte / Ich glaub das </w:t>
      </w:r>
      <w:proofErr w:type="spellStart"/>
      <w:r>
        <w:t>ain</w:t>
      </w:r>
      <w:proofErr w:type="spellEnd"/>
      <w:r>
        <w:t xml:space="preserve"> Gott sey / so wer mir der glaub unfruchtbar / dann die </w:t>
      </w:r>
      <w:proofErr w:type="spellStart"/>
      <w:r>
        <w:t>teufel</w:t>
      </w:r>
      <w:proofErr w:type="spellEnd"/>
      <w:r>
        <w:t xml:space="preserve"> glauben auch das </w:t>
      </w:r>
      <w:proofErr w:type="spellStart"/>
      <w:r>
        <w:t>ain</w:t>
      </w:r>
      <w:proofErr w:type="spellEnd"/>
      <w:r>
        <w:t xml:space="preserve"> Gott sey / und </w:t>
      </w:r>
      <w:proofErr w:type="spellStart"/>
      <w:r>
        <w:t>erzittrend</w:t>
      </w:r>
      <w:proofErr w:type="spellEnd"/>
      <w:r>
        <w:t xml:space="preserve">. </w:t>
      </w:r>
      <w:proofErr w:type="spellStart"/>
      <w:r>
        <w:t>Jaco</w:t>
      </w:r>
      <w:proofErr w:type="spellEnd"/>
      <w:r>
        <w:t xml:space="preserve">. 2. Nun ist es der ersten Christen </w:t>
      </w:r>
      <w:proofErr w:type="spellStart"/>
      <w:r>
        <w:t>maynung</w:t>
      </w:r>
      <w:proofErr w:type="spellEnd"/>
      <w:r>
        <w:t xml:space="preserve"> </w:t>
      </w:r>
      <w:proofErr w:type="spellStart"/>
      <w:r>
        <w:t>nitt</w:t>
      </w:r>
      <w:proofErr w:type="spellEnd"/>
      <w:r>
        <w:t xml:space="preserve"> gewesen / als </w:t>
      </w:r>
      <w:proofErr w:type="spellStart"/>
      <w:r>
        <w:t>sy</w:t>
      </w:r>
      <w:proofErr w:type="spellEnd"/>
      <w:r>
        <w:t xml:space="preserve"> die form des </w:t>
      </w:r>
      <w:proofErr w:type="spellStart"/>
      <w:r>
        <w:t>glaubens</w:t>
      </w:r>
      <w:proofErr w:type="spellEnd"/>
      <w:r>
        <w:t xml:space="preserve"> </w:t>
      </w:r>
      <w:proofErr w:type="spellStart"/>
      <w:r>
        <w:t>stelten</w:t>
      </w:r>
      <w:proofErr w:type="spellEnd"/>
      <w:r>
        <w:t xml:space="preserve"> / das </w:t>
      </w:r>
      <w:proofErr w:type="spellStart"/>
      <w:r>
        <w:t>sy</w:t>
      </w:r>
      <w:proofErr w:type="spellEnd"/>
      <w:r>
        <w:t xml:space="preserve"> uns </w:t>
      </w:r>
      <w:proofErr w:type="spellStart"/>
      <w:r>
        <w:t>ain</w:t>
      </w:r>
      <w:proofErr w:type="spellEnd"/>
      <w:r>
        <w:t xml:space="preserve"> unnützen glauben </w:t>
      </w:r>
      <w:proofErr w:type="spellStart"/>
      <w:r>
        <w:t>wolten</w:t>
      </w:r>
      <w:proofErr w:type="spellEnd"/>
      <w:r>
        <w:t xml:space="preserve"> leeren / </w:t>
      </w:r>
      <w:proofErr w:type="spellStart"/>
      <w:r>
        <w:t>darumb</w:t>
      </w:r>
      <w:proofErr w:type="spellEnd"/>
      <w:r>
        <w:t xml:space="preserve"> </w:t>
      </w:r>
      <w:proofErr w:type="spellStart"/>
      <w:r>
        <w:t>wirt</w:t>
      </w:r>
      <w:proofErr w:type="spellEnd"/>
      <w:r>
        <w:t xml:space="preserve"> das </w:t>
      </w:r>
      <w:proofErr w:type="spellStart"/>
      <w:r>
        <w:t>woertlin</w:t>
      </w:r>
      <w:proofErr w:type="spellEnd"/>
      <w:r>
        <w:t xml:space="preserve"> / glaub / für </w:t>
      </w:r>
      <w:proofErr w:type="spellStart"/>
      <w:r>
        <w:t>vertrawen</w:t>
      </w:r>
      <w:proofErr w:type="spellEnd"/>
      <w:r>
        <w:t xml:space="preserve"> genommen. Der glaub </w:t>
      </w:r>
      <w:proofErr w:type="spellStart"/>
      <w:r>
        <w:t>hilfft</w:t>
      </w:r>
      <w:proofErr w:type="spellEnd"/>
      <w:r>
        <w:t xml:space="preserve"> und nutzt / so sich der </w:t>
      </w:r>
      <w:proofErr w:type="spellStart"/>
      <w:r>
        <w:t>mensch</w:t>
      </w:r>
      <w:proofErr w:type="spellEnd"/>
      <w:r>
        <w:t xml:space="preserve"> </w:t>
      </w:r>
      <w:proofErr w:type="spellStart"/>
      <w:r>
        <w:t>mitt</w:t>
      </w:r>
      <w:proofErr w:type="spellEnd"/>
      <w:r>
        <w:t xml:space="preserve"> </w:t>
      </w:r>
      <w:proofErr w:type="spellStart"/>
      <w:r>
        <w:t>ungezweyffletem</w:t>
      </w:r>
      <w:proofErr w:type="spellEnd"/>
      <w:r>
        <w:t xml:space="preserve"> </w:t>
      </w:r>
      <w:proofErr w:type="spellStart"/>
      <w:r>
        <w:t>vertrawen</w:t>
      </w:r>
      <w:proofErr w:type="spellEnd"/>
      <w:r>
        <w:t xml:space="preserve"> </w:t>
      </w:r>
      <w:proofErr w:type="spellStart"/>
      <w:r>
        <w:t>auff</w:t>
      </w:r>
      <w:proofErr w:type="spellEnd"/>
      <w:r>
        <w:t xml:space="preserve"> Gott verlaßt / </w:t>
      </w:r>
      <w:proofErr w:type="spellStart"/>
      <w:r>
        <w:t>versicht</w:t>
      </w:r>
      <w:proofErr w:type="spellEnd"/>
      <w:r>
        <w:t xml:space="preserve"> sich guts zu </w:t>
      </w:r>
      <w:proofErr w:type="spellStart"/>
      <w:r>
        <w:t>jm</w:t>
      </w:r>
      <w:proofErr w:type="spellEnd"/>
      <w:r>
        <w:t xml:space="preserve"> / und </w:t>
      </w:r>
      <w:proofErr w:type="spellStart"/>
      <w:r>
        <w:t>zweyflet</w:t>
      </w:r>
      <w:proofErr w:type="spellEnd"/>
      <w:r>
        <w:t xml:space="preserve"> </w:t>
      </w:r>
      <w:proofErr w:type="spellStart"/>
      <w:r>
        <w:t>nitt</w:t>
      </w:r>
      <w:proofErr w:type="spellEnd"/>
      <w:r>
        <w:t xml:space="preserve"> / er sey sein Gott und </w:t>
      </w:r>
      <w:proofErr w:type="spellStart"/>
      <w:r>
        <w:t>vatter</w:t>
      </w:r>
      <w:proofErr w:type="spellEnd"/>
      <w:r>
        <w:t xml:space="preserve">. </w:t>
      </w:r>
      <w:proofErr w:type="spellStart"/>
      <w:r>
        <w:t>Dartzu</w:t>
      </w:r>
      <w:proofErr w:type="spellEnd"/>
      <w:r>
        <w:t xml:space="preserve"> dienet auch </w:t>
      </w:r>
      <w:proofErr w:type="spellStart"/>
      <w:r>
        <w:t>wol</w:t>
      </w:r>
      <w:proofErr w:type="spellEnd"/>
      <w:r>
        <w:t xml:space="preserve"> das </w:t>
      </w:r>
      <w:proofErr w:type="spellStart"/>
      <w:r>
        <w:t>woertlin</w:t>
      </w:r>
      <w:proofErr w:type="spellEnd"/>
      <w:r>
        <w:t xml:space="preserve"> / In / ich glaub in Gott / das ist / ich </w:t>
      </w:r>
      <w:proofErr w:type="spellStart"/>
      <w:r>
        <w:t>vertraw</w:t>
      </w:r>
      <w:proofErr w:type="spellEnd"/>
      <w:r>
        <w:t xml:space="preserve"> und hon mein </w:t>
      </w:r>
      <w:proofErr w:type="spellStart"/>
      <w:r>
        <w:t>zuversicht</w:t>
      </w:r>
      <w:proofErr w:type="spellEnd"/>
      <w:r>
        <w:t xml:space="preserve"> in </w:t>
      </w:r>
      <w:proofErr w:type="spellStart"/>
      <w:r>
        <w:t>Got</w:t>
      </w:r>
      <w:proofErr w:type="spellEnd"/>
      <w:r>
        <w:t xml:space="preserve"> / Ich verlaß mich mit meinem </w:t>
      </w:r>
      <w:proofErr w:type="spellStart"/>
      <w:r>
        <w:t>hertzen</w:t>
      </w:r>
      <w:proofErr w:type="spellEnd"/>
      <w:r>
        <w:t xml:space="preserve"> </w:t>
      </w:r>
      <w:proofErr w:type="spellStart"/>
      <w:r>
        <w:t>auff</w:t>
      </w:r>
      <w:proofErr w:type="spellEnd"/>
      <w:r>
        <w:t xml:space="preserve"> </w:t>
      </w:r>
      <w:proofErr w:type="spellStart"/>
      <w:r>
        <w:t>kain</w:t>
      </w:r>
      <w:proofErr w:type="spellEnd"/>
      <w:r>
        <w:t xml:space="preserve"> Creatur / </w:t>
      </w:r>
      <w:proofErr w:type="spellStart"/>
      <w:r>
        <w:t>werck</w:t>
      </w:r>
      <w:proofErr w:type="spellEnd"/>
      <w:r>
        <w:t xml:space="preserve"> / noch verdienst. </w:t>
      </w:r>
      <w:proofErr w:type="spellStart"/>
      <w:r>
        <w:t>Got</w:t>
      </w:r>
      <w:proofErr w:type="spellEnd"/>
      <w:r>
        <w:t xml:space="preserve"> </w:t>
      </w:r>
      <w:proofErr w:type="spellStart"/>
      <w:r>
        <w:t>allain</w:t>
      </w:r>
      <w:proofErr w:type="spellEnd"/>
      <w:r>
        <w:t xml:space="preserve"> ist mein </w:t>
      </w:r>
      <w:proofErr w:type="spellStart"/>
      <w:r>
        <w:t>zuversicht</w:t>
      </w:r>
      <w:proofErr w:type="spellEnd"/>
      <w:r>
        <w:t xml:space="preserve"> </w:t>
      </w:r>
      <w:proofErr w:type="spellStart"/>
      <w:r>
        <w:t>hilff</w:t>
      </w:r>
      <w:proofErr w:type="spellEnd"/>
      <w:r>
        <w:t xml:space="preserve"> / </w:t>
      </w:r>
      <w:proofErr w:type="spellStart"/>
      <w:r>
        <w:t>trost</w:t>
      </w:r>
      <w:proofErr w:type="spellEnd"/>
      <w:r>
        <w:t xml:space="preserve"> / und </w:t>
      </w:r>
      <w:proofErr w:type="spellStart"/>
      <w:r>
        <w:t>seligkait</w:t>
      </w:r>
      <w:proofErr w:type="spellEnd"/>
      <w:r>
        <w:t xml:space="preserve">. </w:t>
      </w:r>
    </w:p>
    <w:p w14:paraId="3F545B46" w14:textId="77777777" w:rsidR="006662CA" w:rsidRDefault="006662CA" w:rsidP="006662CA">
      <w:pPr>
        <w:pStyle w:val="StandardWeb"/>
      </w:pPr>
      <w:r>
        <w:rPr>
          <w:rStyle w:val="Fett"/>
        </w:rPr>
        <w:t xml:space="preserve">Frag. </w:t>
      </w:r>
      <w:r>
        <w:br/>
        <w:t xml:space="preserve">Mag ich </w:t>
      </w:r>
      <w:proofErr w:type="spellStart"/>
      <w:r>
        <w:t>nit</w:t>
      </w:r>
      <w:proofErr w:type="spellEnd"/>
      <w:r>
        <w:t xml:space="preserve"> mein </w:t>
      </w:r>
      <w:proofErr w:type="spellStart"/>
      <w:r>
        <w:t>vertrawen</w:t>
      </w:r>
      <w:proofErr w:type="spellEnd"/>
      <w:r>
        <w:t xml:space="preserve"> auch in </w:t>
      </w:r>
      <w:proofErr w:type="spellStart"/>
      <w:r>
        <w:t>ain</w:t>
      </w:r>
      <w:proofErr w:type="spellEnd"/>
      <w:r>
        <w:t xml:space="preserve"> </w:t>
      </w:r>
      <w:proofErr w:type="spellStart"/>
      <w:r>
        <w:t>menschen</w:t>
      </w:r>
      <w:proofErr w:type="spellEnd"/>
      <w:r>
        <w:t xml:space="preserve"> / oder in </w:t>
      </w:r>
      <w:proofErr w:type="spellStart"/>
      <w:r>
        <w:t>ain</w:t>
      </w:r>
      <w:proofErr w:type="spellEnd"/>
      <w:r>
        <w:t xml:space="preserve"> guten </w:t>
      </w:r>
      <w:proofErr w:type="spellStart"/>
      <w:r>
        <w:t>freünd</w:t>
      </w:r>
      <w:proofErr w:type="spellEnd"/>
      <w:r>
        <w:t xml:space="preserve"> stellen? </w:t>
      </w:r>
    </w:p>
    <w:p w14:paraId="223E502B" w14:textId="77777777" w:rsidR="006662CA" w:rsidRDefault="006662CA" w:rsidP="006662CA">
      <w:pPr>
        <w:pStyle w:val="StandardWeb"/>
      </w:pPr>
      <w:proofErr w:type="spellStart"/>
      <w:r>
        <w:t>Ant</w:t>
      </w:r>
      <w:proofErr w:type="spellEnd"/>
      <w:r>
        <w:t xml:space="preserve">. </w:t>
      </w:r>
      <w:r>
        <w:br/>
        <w:t xml:space="preserve">Der glaub ist </w:t>
      </w:r>
      <w:proofErr w:type="spellStart"/>
      <w:r>
        <w:t>ain</w:t>
      </w:r>
      <w:proofErr w:type="spellEnd"/>
      <w:r>
        <w:t xml:space="preserve"> </w:t>
      </w:r>
      <w:proofErr w:type="spellStart"/>
      <w:r>
        <w:t>ungezweifelt</w:t>
      </w:r>
      <w:proofErr w:type="spellEnd"/>
      <w:r>
        <w:t xml:space="preserve"> / sicher </w:t>
      </w:r>
      <w:proofErr w:type="spellStart"/>
      <w:r>
        <w:t>vertrawen</w:t>
      </w:r>
      <w:proofErr w:type="spellEnd"/>
      <w:r>
        <w:t xml:space="preserve"> in </w:t>
      </w:r>
      <w:proofErr w:type="spellStart"/>
      <w:r>
        <w:t>Got</w:t>
      </w:r>
      <w:proofErr w:type="spellEnd"/>
      <w:r>
        <w:t xml:space="preserve"> Das </w:t>
      </w:r>
      <w:proofErr w:type="spellStart"/>
      <w:r>
        <w:t>vertrawen</w:t>
      </w:r>
      <w:proofErr w:type="spellEnd"/>
      <w:r>
        <w:t xml:space="preserve"> aber / das </w:t>
      </w:r>
      <w:proofErr w:type="spellStart"/>
      <w:r>
        <w:t>ain</w:t>
      </w:r>
      <w:proofErr w:type="spellEnd"/>
      <w:r>
        <w:t xml:space="preserve"> </w:t>
      </w:r>
      <w:proofErr w:type="spellStart"/>
      <w:r>
        <w:t>freünd</w:t>
      </w:r>
      <w:proofErr w:type="spellEnd"/>
      <w:r>
        <w:t xml:space="preserve"> </w:t>
      </w:r>
      <w:proofErr w:type="spellStart"/>
      <w:r>
        <w:t>inn</w:t>
      </w:r>
      <w:proofErr w:type="spellEnd"/>
      <w:r>
        <w:t xml:space="preserve"> den andern </w:t>
      </w:r>
      <w:proofErr w:type="spellStart"/>
      <w:r>
        <w:t>hatt</w:t>
      </w:r>
      <w:proofErr w:type="spellEnd"/>
      <w:r>
        <w:t xml:space="preserve"> / ist </w:t>
      </w:r>
      <w:proofErr w:type="spellStart"/>
      <w:r>
        <w:t>nit</w:t>
      </w:r>
      <w:proofErr w:type="spellEnd"/>
      <w:r>
        <w:t xml:space="preserve"> so sicher </w:t>
      </w:r>
      <w:proofErr w:type="spellStart"/>
      <w:r>
        <w:t>unnd</w:t>
      </w:r>
      <w:proofErr w:type="spellEnd"/>
      <w:r>
        <w:t xml:space="preserve"> </w:t>
      </w:r>
      <w:proofErr w:type="spellStart"/>
      <w:r>
        <w:t>ungezweyfelt</w:t>
      </w:r>
      <w:proofErr w:type="spellEnd"/>
      <w:r>
        <w:t xml:space="preserve">. Die </w:t>
      </w:r>
      <w:proofErr w:type="spellStart"/>
      <w:r>
        <w:t>Goetlich</w:t>
      </w:r>
      <w:proofErr w:type="spellEnd"/>
      <w:r>
        <w:t xml:space="preserve"> </w:t>
      </w:r>
      <w:proofErr w:type="spellStart"/>
      <w:r>
        <w:t>schrifft</w:t>
      </w:r>
      <w:proofErr w:type="spellEnd"/>
      <w:r>
        <w:t xml:space="preserve"> warnet uns an allen orten / das wir uns </w:t>
      </w:r>
      <w:proofErr w:type="spellStart"/>
      <w:r>
        <w:t>nitt</w:t>
      </w:r>
      <w:proofErr w:type="spellEnd"/>
      <w:r>
        <w:t xml:space="preserve"> </w:t>
      </w:r>
      <w:proofErr w:type="spellStart"/>
      <w:r>
        <w:t>zuvil</w:t>
      </w:r>
      <w:proofErr w:type="spellEnd"/>
      <w:r>
        <w:t xml:space="preserve"> an die </w:t>
      </w:r>
      <w:proofErr w:type="spellStart"/>
      <w:r>
        <w:t>menschen</w:t>
      </w:r>
      <w:proofErr w:type="spellEnd"/>
      <w:r>
        <w:t xml:space="preserve"> verlassen. </w:t>
      </w:r>
    </w:p>
    <w:p w14:paraId="4B963CE4" w14:textId="77777777" w:rsidR="006662CA" w:rsidRDefault="006662CA" w:rsidP="006662CA">
      <w:pPr>
        <w:pStyle w:val="StandardWeb"/>
      </w:pPr>
      <w:r>
        <w:rPr>
          <w:rStyle w:val="Fett"/>
        </w:rPr>
        <w:t xml:space="preserve">Frag. </w:t>
      </w:r>
      <w:r>
        <w:br/>
        <w:t xml:space="preserve">Was </w:t>
      </w:r>
      <w:proofErr w:type="spellStart"/>
      <w:r>
        <w:t>verstast</w:t>
      </w:r>
      <w:proofErr w:type="spellEnd"/>
      <w:r>
        <w:t xml:space="preserve"> du dann bey dem </w:t>
      </w:r>
      <w:proofErr w:type="spellStart"/>
      <w:r>
        <w:t>wort</w:t>
      </w:r>
      <w:proofErr w:type="spellEnd"/>
      <w:r>
        <w:t xml:space="preserve"> / Gott? </w:t>
      </w:r>
    </w:p>
    <w:p w14:paraId="5DAAC44D" w14:textId="77777777" w:rsidR="006662CA" w:rsidRDefault="006662CA" w:rsidP="006662CA">
      <w:pPr>
        <w:pStyle w:val="StandardWeb"/>
      </w:pPr>
      <w:proofErr w:type="spellStart"/>
      <w:r>
        <w:t>Ant</w:t>
      </w:r>
      <w:proofErr w:type="spellEnd"/>
      <w:r>
        <w:t>.</w:t>
      </w:r>
      <w:r>
        <w:br/>
        <w:t xml:space="preserve">Wir Teutschen haben den </w:t>
      </w:r>
      <w:proofErr w:type="spellStart"/>
      <w:r>
        <w:t>namen</w:t>
      </w:r>
      <w:proofErr w:type="spellEnd"/>
      <w:r>
        <w:t xml:space="preserve"> Gott / vom </w:t>
      </w:r>
      <w:proofErr w:type="spellStart"/>
      <w:r>
        <w:t>gutten</w:t>
      </w:r>
      <w:proofErr w:type="spellEnd"/>
      <w:r>
        <w:t xml:space="preserve"> genommen / und dem obersten gut zugelegt. </w:t>
      </w:r>
      <w:proofErr w:type="spellStart"/>
      <w:r>
        <w:t>Got</w:t>
      </w:r>
      <w:proofErr w:type="spellEnd"/>
      <w:r>
        <w:t xml:space="preserve"> ist das gut / in dem alle ding wachsen / athmen / leben / und </w:t>
      </w:r>
      <w:proofErr w:type="spellStart"/>
      <w:r>
        <w:t>seind</w:t>
      </w:r>
      <w:proofErr w:type="spellEnd"/>
      <w:r>
        <w:t xml:space="preserve"> / spricht Paulus </w:t>
      </w:r>
      <w:proofErr w:type="spellStart"/>
      <w:r>
        <w:t>Acto</w:t>
      </w:r>
      <w:proofErr w:type="spellEnd"/>
      <w:r>
        <w:t xml:space="preserve">. 17. Wann ich nun sag / Ich glaub in Gott / so ist das mein </w:t>
      </w:r>
      <w:proofErr w:type="spellStart"/>
      <w:r>
        <w:t>mainung</w:t>
      </w:r>
      <w:proofErr w:type="spellEnd"/>
      <w:r>
        <w:t xml:space="preserve"> / das mein </w:t>
      </w:r>
      <w:proofErr w:type="spellStart"/>
      <w:r>
        <w:t>vertrawen</w:t>
      </w:r>
      <w:proofErr w:type="spellEnd"/>
      <w:r>
        <w:t xml:space="preserve"> und </w:t>
      </w:r>
      <w:proofErr w:type="spellStart"/>
      <w:r>
        <w:t>zuversicht</w:t>
      </w:r>
      <w:proofErr w:type="spellEnd"/>
      <w:r>
        <w:t xml:space="preserve"> </w:t>
      </w:r>
      <w:proofErr w:type="spellStart"/>
      <w:r>
        <w:t>allain</w:t>
      </w:r>
      <w:proofErr w:type="spellEnd"/>
      <w:r>
        <w:t xml:space="preserve"> zu dem stand / der das war </w:t>
      </w:r>
      <w:proofErr w:type="spellStart"/>
      <w:r>
        <w:t>unnd</w:t>
      </w:r>
      <w:proofErr w:type="spellEnd"/>
      <w:r>
        <w:t xml:space="preserve"> </w:t>
      </w:r>
      <w:proofErr w:type="spellStart"/>
      <w:r>
        <w:t>hoechst</w:t>
      </w:r>
      <w:proofErr w:type="spellEnd"/>
      <w:r>
        <w:t xml:space="preserve"> gut ist / das leben / wesen / und kraft aller ding / </w:t>
      </w:r>
      <w:proofErr w:type="spellStart"/>
      <w:r>
        <w:t>Zweyfel</w:t>
      </w:r>
      <w:proofErr w:type="spellEnd"/>
      <w:r>
        <w:t xml:space="preserve"> </w:t>
      </w:r>
      <w:proofErr w:type="spellStart"/>
      <w:r>
        <w:t>nit</w:t>
      </w:r>
      <w:proofErr w:type="spellEnd"/>
      <w:r>
        <w:t xml:space="preserve"> / er sey mein Gott / das ist / er sey das gut von dem mir als guts </w:t>
      </w:r>
      <w:proofErr w:type="spellStart"/>
      <w:r>
        <w:t>kompt</w:t>
      </w:r>
      <w:proofErr w:type="spellEnd"/>
      <w:r>
        <w:t xml:space="preserve"> / der mir </w:t>
      </w:r>
      <w:proofErr w:type="spellStart"/>
      <w:r>
        <w:t>helffen</w:t>
      </w:r>
      <w:proofErr w:type="spellEnd"/>
      <w:r>
        <w:t xml:space="preserve"> werd / </w:t>
      </w:r>
      <w:proofErr w:type="spellStart"/>
      <w:r>
        <w:t>unnd</w:t>
      </w:r>
      <w:proofErr w:type="spellEnd"/>
      <w:r>
        <w:t xml:space="preserve"> mich </w:t>
      </w:r>
      <w:proofErr w:type="spellStart"/>
      <w:r>
        <w:t>nymmer</w:t>
      </w:r>
      <w:proofErr w:type="spellEnd"/>
      <w:r>
        <w:t xml:space="preserve"> </w:t>
      </w:r>
      <w:proofErr w:type="spellStart"/>
      <w:r>
        <w:t>mer</w:t>
      </w:r>
      <w:proofErr w:type="spellEnd"/>
      <w:r>
        <w:t xml:space="preserve"> verlassen. </w:t>
      </w:r>
    </w:p>
    <w:p w14:paraId="7B39B721" w14:textId="77777777" w:rsidR="006662CA" w:rsidRDefault="006662CA" w:rsidP="006662CA">
      <w:pPr>
        <w:pStyle w:val="StandardWeb"/>
      </w:pPr>
      <w:r>
        <w:t xml:space="preserve">Solch </w:t>
      </w:r>
      <w:proofErr w:type="spellStart"/>
      <w:r>
        <w:t>vertrawen</w:t>
      </w:r>
      <w:proofErr w:type="spellEnd"/>
      <w:r>
        <w:t xml:space="preserve"> hab ich in </w:t>
      </w:r>
      <w:proofErr w:type="spellStart"/>
      <w:r>
        <w:t>Got</w:t>
      </w:r>
      <w:proofErr w:type="spellEnd"/>
      <w:r>
        <w:t xml:space="preserve"> und in </w:t>
      </w:r>
      <w:proofErr w:type="spellStart"/>
      <w:r>
        <w:t>kain</w:t>
      </w:r>
      <w:proofErr w:type="spellEnd"/>
      <w:r>
        <w:t xml:space="preserve"> Creatur / weder in die Engel noch in die </w:t>
      </w:r>
      <w:proofErr w:type="spellStart"/>
      <w:r>
        <w:t>hailigen</w:t>
      </w:r>
      <w:proofErr w:type="spellEnd"/>
      <w:r>
        <w:t xml:space="preserve"> / sonder </w:t>
      </w:r>
      <w:proofErr w:type="spellStart"/>
      <w:r>
        <w:t>allain</w:t>
      </w:r>
      <w:proofErr w:type="spellEnd"/>
      <w:r>
        <w:t xml:space="preserve"> in </w:t>
      </w:r>
      <w:proofErr w:type="spellStart"/>
      <w:r>
        <w:t>Got</w:t>
      </w:r>
      <w:proofErr w:type="spellEnd"/>
      <w:r>
        <w:t xml:space="preserve">. Wer sein </w:t>
      </w:r>
      <w:proofErr w:type="spellStart"/>
      <w:r>
        <w:t>vertrauwen</w:t>
      </w:r>
      <w:proofErr w:type="spellEnd"/>
      <w:r>
        <w:t xml:space="preserve"> </w:t>
      </w:r>
      <w:proofErr w:type="spellStart"/>
      <w:r>
        <w:t>inn</w:t>
      </w:r>
      <w:proofErr w:type="spellEnd"/>
      <w:r>
        <w:t xml:space="preserve"> </w:t>
      </w:r>
      <w:proofErr w:type="spellStart"/>
      <w:r>
        <w:t>ain</w:t>
      </w:r>
      <w:proofErr w:type="spellEnd"/>
      <w:r>
        <w:t xml:space="preserve"> Creatur stellet / der mißbrauchet Gott / </w:t>
      </w:r>
      <w:proofErr w:type="spellStart"/>
      <w:r>
        <w:t>unnd</w:t>
      </w:r>
      <w:proofErr w:type="spellEnd"/>
      <w:r>
        <w:t xml:space="preserve"> ist vom glauben abgefallen. </w:t>
      </w:r>
    </w:p>
    <w:p w14:paraId="7033622C" w14:textId="77777777" w:rsidR="006662CA" w:rsidRDefault="006662CA" w:rsidP="006662CA">
      <w:pPr>
        <w:pStyle w:val="StandardWeb"/>
      </w:pPr>
      <w:r>
        <w:rPr>
          <w:rStyle w:val="Fett"/>
        </w:rPr>
        <w:t xml:space="preserve">Frag. </w:t>
      </w:r>
      <w:r>
        <w:br/>
        <w:t xml:space="preserve">Glaubst du </w:t>
      </w:r>
      <w:proofErr w:type="spellStart"/>
      <w:r>
        <w:t>nit</w:t>
      </w:r>
      <w:proofErr w:type="spellEnd"/>
      <w:r>
        <w:t xml:space="preserve"> an die lieben </w:t>
      </w:r>
      <w:proofErr w:type="spellStart"/>
      <w:r>
        <w:t>Hailigen</w:t>
      </w:r>
      <w:proofErr w:type="spellEnd"/>
      <w:r>
        <w:t xml:space="preserve">? </w:t>
      </w:r>
    </w:p>
    <w:p w14:paraId="7E4A357B" w14:textId="77777777" w:rsidR="006662CA" w:rsidRDefault="006662CA" w:rsidP="006662CA">
      <w:pPr>
        <w:pStyle w:val="StandardWeb"/>
      </w:pPr>
      <w:proofErr w:type="spellStart"/>
      <w:r>
        <w:t>Ant</w:t>
      </w:r>
      <w:proofErr w:type="spellEnd"/>
      <w:r>
        <w:t xml:space="preserve">. </w:t>
      </w:r>
      <w:r>
        <w:br/>
      </w:r>
      <w:proofErr w:type="spellStart"/>
      <w:r>
        <w:t>Nayn</w:t>
      </w:r>
      <w:proofErr w:type="spellEnd"/>
      <w:r>
        <w:t xml:space="preserve"> / ich glaub </w:t>
      </w:r>
      <w:proofErr w:type="spellStart"/>
      <w:r>
        <w:t>allain</w:t>
      </w:r>
      <w:proofErr w:type="spellEnd"/>
      <w:r>
        <w:t xml:space="preserve"> an Gott. Von den </w:t>
      </w:r>
      <w:proofErr w:type="spellStart"/>
      <w:r>
        <w:t>hailgen</w:t>
      </w:r>
      <w:proofErr w:type="spellEnd"/>
      <w:r>
        <w:t xml:space="preserve"> halt ich / es seyen </w:t>
      </w:r>
      <w:proofErr w:type="spellStart"/>
      <w:r>
        <w:t>frumm</w:t>
      </w:r>
      <w:proofErr w:type="spellEnd"/>
      <w:r>
        <w:t xml:space="preserve"> / </w:t>
      </w:r>
      <w:proofErr w:type="spellStart"/>
      <w:r>
        <w:t>gotsfoerchtig</w:t>
      </w:r>
      <w:proofErr w:type="spellEnd"/>
      <w:r>
        <w:t xml:space="preserve"> </w:t>
      </w:r>
      <w:proofErr w:type="spellStart"/>
      <w:r>
        <w:t>diener</w:t>
      </w:r>
      <w:proofErr w:type="spellEnd"/>
      <w:r>
        <w:t xml:space="preserve"> Gottes gewesen / die auch </w:t>
      </w:r>
      <w:proofErr w:type="spellStart"/>
      <w:r>
        <w:t>allain</w:t>
      </w:r>
      <w:proofErr w:type="spellEnd"/>
      <w:r>
        <w:t xml:space="preserve"> an Gott glaubt haben / </w:t>
      </w:r>
      <w:proofErr w:type="spellStart"/>
      <w:r>
        <w:t>unnd</w:t>
      </w:r>
      <w:proofErr w:type="spellEnd"/>
      <w:r>
        <w:t xml:space="preserve"> durch die </w:t>
      </w:r>
      <w:proofErr w:type="spellStart"/>
      <w:r>
        <w:t>erloesung</w:t>
      </w:r>
      <w:proofErr w:type="spellEnd"/>
      <w:r>
        <w:t xml:space="preserve"> Christi seyen selig worden. Es hat auch </w:t>
      </w:r>
      <w:proofErr w:type="spellStart"/>
      <w:r>
        <w:t>jr</w:t>
      </w:r>
      <w:proofErr w:type="spellEnd"/>
      <w:r>
        <w:t xml:space="preserve"> </w:t>
      </w:r>
      <w:proofErr w:type="spellStart"/>
      <w:r>
        <w:t>kainer</w:t>
      </w:r>
      <w:proofErr w:type="spellEnd"/>
      <w:r>
        <w:t xml:space="preserve"> geleert das man an </w:t>
      </w:r>
      <w:proofErr w:type="spellStart"/>
      <w:r>
        <w:t>jn</w:t>
      </w:r>
      <w:proofErr w:type="spellEnd"/>
      <w:r>
        <w:t xml:space="preserve"> glauben / oder </w:t>
      </w:r>
      <w:proofErr w:type="spellStart"/>
      <w:r>
        <w:t>vertrawen</w:t>
      </w:r>
      <w:proofErr w:type="spellEnd"/>
      <w:r>
        <w:t xml:space="preserve"> soll. Mir sollen an den </w:t>
      </w:r>
      <w:proofErr w:type="spellStart"/>
      <w:r>
        <w:t>ainigen</w:t>
      </w:r>
      <w:proofErr w:type="spellEnd"/>
      <w:r>
        <w:t xml:space="preserve"> Gott glauben / das ist / in </w:t>
      </w:r>
      <w:proofErr w:type="spellStart"/>
      <w:r>
        <w:t>jn</w:t>
      </w:r>
      <w:proofErr w:type="spellEnd"/>
      <w:r>
        <w:t xml:space="preserve"> </w:t>
      </w:r>
      <w:proofErr w:type="spellStart"/>
      <w:r>
        <w:t>allain</w:t>
      </w:r>
      <w:proofErr w:type="spellEnd"/>
      <w:r>
        <w:t xml:space="preserve"> </w:t>
      </w:r>
      <w:proofErr w:type="spellStart"/>
      <w:r>
        <w:t>vertrawen</w:t>
      </w:r>
      <w:proofErr w:type="spellEnd"/>
      <w:r>
        <w:t xml:space="preserve">. Das lernen wir in der </w:t>
      </w:r>
      <w:proofErr w:type="spellStart"/>
      <w:r>
        <w:t>erleütterung</w:t>
      </w:r>
      <w:proofErr w:type="spellEnd"/>
      <w:r>
        <w:t xml:space="preserve"> des </w:t>
      </w:r>
      <w:proofErr w:type="spellStart"/>
      <w:r>
        <w:t>glaubens</w:t>
      </w:r>
      <w:proofErr w:type="spellEnd"/>
      <w:r>
        <w:t xml:space="preserve"> / den wir das </w:t>
      </w:r>
      <w:proofErr w:type="spellStart"/>
      <w:r>
        <w:t>Patrm</w:t>
      </w:r>
      <w:proofErr w:type="spellEnd"/>
      <w:r>
        <w:t xml:space="preserve"> nennen / da </w:t>
      </w:r>
      <w:proofErr w:type="spellStart"/>
      <w:r>
        <w:t>stat</w:t>
      </w:r>
      <w:proofErr w:type="spellEnd"/>
      <w:r>
        <w:t xml:space="preserve"> / Ich glaub in </w:t>
      </w:r>
      <w:proofErr w:type="spellStart"/>
      <w:r>
        <w:t>ain</w:t>
      </w:r>
      <w:proofErr w:type="spellEnd"/>
      <w:r>
        <w:t xml:space="preserve"> Gott. Das </w:t>
      </w:r>
      <w:proofErr w:type="spellStart"/>
      <w:r>
        <w:t>woertlin</w:t>
      </w:r>
      <w:proofErr w:type="spellEnd"/>
      <w:r>
        <w:t xml:space="preserve"> </w:t>
      </w:r>
      <w:proofErr w:type="spellStart"/>
      <w:r>
        <w:t>ain</w:t>
      </w:r>
      <w:proofErr w:type="spellEnd"/>
      <w:r>
        <w:t xml:space="preserve"> / </w:t>
      </w:r>
      <w:proofErr w:type="spellStart"/>
      <w:r>
        <w:t>wirt</w:t>
      </w:r>
      <w:proofErr w:type="spellEnd"/>
      <w:r>
        <w:t xml:space="preserve"> </w:t>
      </w:r>
      <w:proofErr w:type="spellStart"/>
      <w:r>
        <w:t>vol</w:t>
      </w:r>
      <w:proofErr w:type="spellEnd"/>
      <w:r>
        <w:t xml:space="preserve"> </w:t>
      </w:r>
      <w:proofErr w:type="spellStart"/>
      <w:r>
        <w:t>unnd</w:t>
      </w:r>
      <w:proofErr w:type="spellEnd"/>
      <w:r>
        <w:t xml:space="preserve"> recht </w:t>
      </w:r>
      <w:proofErr w:type="spellStart"/>
      <w:r>
        <w:t>hynzugethon</w:t>
      </w:r>
      <w:proofErr w:type="spellEnd"/>
      <w:r>
        <w:t xml:space="preserve">. </w:t>
      </w:r>
    </w:p>
    <w:p w14:paraId="7FF2A77E" w14:textId="77777777" w:rsidR="006662CA" w:rsidRDefault="006662CA" w:rsidP="006662CA">
      <w:pPr>
        <w:pStyle w:val="StandardWeb"/>
      </w:pPr>
      <w:r>
        <w:rPr>
          <w:rStyle w:val="Fett"/>
        </w:rPr>
        <w:t xml:space="preserve">Frag. </w:t>
      </w:r>
      <w:r>
        <w:br/>
      </w:r>
      <w:proofErr w:type="spellStart"/>
      <w:r>
        <w:t>Warumb</w:t>
      </w:r>
      <w:proofErr w:type="spellEnd"/>
      <w:r>
        <w:t xml:space="preserve"> </w:t>
      </w:r>
      <w:proofErr w:type="spellStart"/>
      <w:r>
        <w:t>schildt</w:t>
      </w:r>
      <w:proofErr w:type="spellEnd"/>
      <w:r>
        <w:t xml:space="preserve"> man dann die Ketzer / die da leeren an </w:t>
      </w:r>
      <w:proofErr w:type="spellStart"/>
      <w:r>
        <w:t>ain</w:t>
      </w:r>
      <w:proofErr w:type="spellEnd"/>
      <w:r>
        <w:t xml:space="preserve"> Gott glauben / </w:t>
      </w:r>
      <w:proofErr w:type="spellStart"/>
      <w:r>
        <w:t>jm</w:t>
      </w:r>
      <w:proofErr w:type="spellEnd"/>
      <w:r>
        <w:t xml:space="preserve"> </w:t>
      </w:r>
      <w:proofErr w:type="spellStart"/>
      <w:r>
        <w:t>allain</w:t>
      </w:r>
      <w:proofErr w:type="spellEnd"/>
      <w:r>
        <w:t xml:space="preserve"> anhangen und </w:t>
      </w:r>
      <w:proofErr w:type="spellStart"/>
      <w:r>
        <w:t>vertrawen</w:t>
      </w:r>
      <w:proofErr w:type="spellEnd"/>
      <w:r>
        <w:t xml:space="preserve">? </w:t>
      </w:r>
    </w:p>
    <w:p w14:paraId="1B1077B3" w14:textId="77777777" w:rsidR="006662CA" w:rsidRDefault="006662CA" w:rsidP="006662CA">
      <w:pPr>
        <w:pStyle w:val="StandardWeb"/>
      </w:pPr>
      <w:proofErr w:type="spellStart"/>
      <w:r>
        <w:t>Ant</w:t>
      </w:r>
      <w:proofErr w:type="spellEnd"/>
      <w:r>
        <w:t xml:space="preserve">. </w:t>
      </w:r>
      <w:r>
        <w:br/>
        <w:t xml:space="preserve">Es thuts </w:t>
      </w:r>
      <w:proofErr w:type="spellStart"/>
      <w:r>
        <w:t>kain</w:t>
      </w:r>
      <w:proofErr w:type="spellEnd"/>
      <w:r>
        <w:t xml:space="preserve"> </w:t>
      </w:r>
      <w:proofErr w:type="spellStart"/>
      <w:r>
        <w:t>verstendig</w:t>
      </w:r>
      <w:proofErr w:type="spellEnd"/>
      <w:r>
        <w:t xml:space="preserve"> </w:t>
      </w:r>
      <w:proofErr w:type="spellStart"/>
      <w:r>
        <w:t>glaeubig</w:t>
      </w:r>
      <w:proofErr w:type="spellEnd"/>
      <w:r>
        <w:t xml:space="preserve"> </w:t>
      </w:r>
      <w:proofErr w:type="spellStart"/>
      <w:r>
        <w:t>mensch</w:t>
      </w:r>
      <w:proofErr w:type="spellEnd"/>
      <w:r>
        <w:t xml:space="preserve"> / sonder </w:t>
      </w:r>
      <w:proofErr w:type="spellStart"/>
      <w:r>
        <w:t>allain</w:t>
      </w:r>
      <w:proofErr w:type="spellEnd"/>
      <w:r>
        <w:t xml:space="preserve"> die </w:t>
      </w:r>
      <w:proofErr w:type="spellStart"/>
      <w:r>
        <w:t>unchristen</w:t>
      </w:r>
      <w:proofErr w:type="spellEnd"/>
      <w:r>
        <w:t xml:space="preserve"> / die das erst </w:t>
      </w:r>
      <w:proofErr w:type="spellStart"/>
      <w:r>
        <w:t>wort</w:t>
      </w:r>
      <w:proofErr w:type="spellEnd"/>
      <w:r>
        <w:t xml:space="preserve"> des </w:t>
      </w:r>
      <w:proofErr w:type="spellStart"/>
      <w:r>
        <w:t>glaubens</w:t>
      </w:r>
      <w:proofErr w:type="spellEnd"/>
      <w:r>
        <w:t xml:space="preserve"> </w:t>
      </w:r>
      <w:proofErr w:type="spellStart"/>
      <w:r>
        <w:t>nitt</w:t>
      </w:r>
      <w:proofErr w:type="spellEnd"/>
      <w:r>
        <w:t xml:space="preserve"> </w:t>
      </w:r>
      <w:proofErr w:type="spellStart"/>
      <w:r>
        <w:t>verstond</w:t>
      </w:r>
      <w:proofErr w:type="spellEnd"/>
      <w:r>
        <w:t xml:space="preserve">. Sagen mir doch / Ich glaub in Gott / Und in </w:t>
      </w:r>
      <w:proofErr w:type="spellStart"/>
      <w:r>
        <w:t>Patrem</w:t>
      </w:r>
      <w:proofErr w:type="spellEnd"/>
      <w:r>
        <w:t xml:space="preserve"> / Ich glaub in </w:t>
      </w:r>
      <w:proofErr w:type="spellStart"/>
      <w:r>
        <w:t>ain</w:t>
      </w:r>
      <w:proofErr w:type="spellEnd"/>
      <w:r>
        <w:t xml:space="preserve"> Gott. Wie </w:t>
      </w:r>
      <w:proofErr w:type="spellStart"/>
      <w:r>
        <w:t>kan</w:t>
      </w:r>
      <w:proofErr w:type="spellEnd"/>
      <w:r>
        <w:t xml:space="preserve"> es dann </w:t>
      </w:r>
      <w:proofErr w:type="spellStart"/>
      <w:r>
        <w:t>Ketzerey</w:t>
      </w:r>
      <w:proofErr w:type="spellEnd"/>
      <w:r>
        <w:t xml:space="preserve"> sein / so man uns </w:t>
      </w:r>
      <w:proofErr w:type="spellStart"/>
      <w:r>
        <w:t>lert</w:t>
      </w:r>
      <w:proofErr w:type="spellEnd"/>
      <w:r>
        <w:t xml:space="preserve"> / das wir in den </w:t>
      </w:r>
      <w:proofErr w:type="spellStart"/>
      <w:r>
        <w:t>aynigen</w:t>
      </w:r>
      <w:proofErr w:type="spellEnd"/>
      <w:r>
        <w:t xml:space="preserve"> Gott </w:t>
      </w:r>
      <w:proofErr w:type="spellStart"/>
      <w:r>
        <w:t>vertrawen</w:t>
      </w:r>
      <w:proofErr w:type="spellEnd"/>
      <w:r>
        <w:t xml:space="preserve"> sollen. </w:t>
      </w:r>
    </w:p>
    <w:p w14:paraId="61CCC94B" w14:textId="77777777" w:rsidR="006662CA" w:rsidRDefault="006662CA" w:rsidP="006662CA">
      <w:pPr>
        <w:pStyle w:val="StandardWeb"/>
      </w:pPr>
      <w:r>
        <w:rPr>
          <w:rStyle w:val="Fett"/>
        </w:rPr>
        <w:t xml:space="preserve">Frag. </w:t>
      </w:r>
      <w:r>
        <w:br/>
      </w:r>
      <w:proofErr w:type="spellStart"/>
      <w:r>
        <w:t>Warumb</w:t>
      </w:r>
      <w:proofErr w:type="spellEnd"/>
      <w:r>
        <w:t xml:space="preserve"> </w:t>
      </w:r>
      <w:proofErr w:type="spellStart"/>
      <w:r>
        <w:t>hayssest</w:t>
      </w:r>
      <w:proofErr w:type="spellEnd"/>
      <w:r>
        <w:t xml:space="preserve"> du </w:t>
      </w:r>
      <w:proofErr w:type="spellStart"/>
      <w:r>
        <w:t>jn</w:t>
      </w:r>
      <w:proofErr w:type="spellEnd"/>
      <w:r>
        <w:t xml:space="preserve"> </w:t>
      </w:r>
      <w:proofErr w:type="spellStart"/>
      <w:r>
        <w:t>ain</w:t>
      </w:r>
      <w:proofErr w:type="spellEnd"/>
      <w:r>
        <w:t xml:space="preserve"> Vatter. </w:t>
      </w:r>
    </w:p>
    <w:p w14:paraId="08533617" w14:textId="77777777" w:rsidR="006662CA" w:rsidRDefault="006662CA" w:rsidP="006662CA">
      <w:pPr>
        <w:pStyle w:val="StandardWeb"/>
      </w:pPr>
      <w:proofErr w:type="spellStart"/>
      <w:r>
        <w:t>Ant</w:t>
      </w:r>
      <w:proofErr w:type="spellEnd"/>
      <w:r>
        <w:t xml:space="preserve">. </w:t>
      </w:r>
      <w:r>
        <w:br/>
      </w:r>
      <w:proofErr w:type="spellStart"/>
      <w:r>
        <w:t>Darumb</w:t>
      </w:r>
      <w:proofErr w:type="spellEnd"/>
      <w:r>
        <w:t xml:space="preserve"> / das ich </w:t>
      </w:r>
      <w:proofErr w:type="spellStart"/>
      <w:r>
        <w:t>nitt</w:t>
      </w:r>
      <w:proofErr w:type="spellEnd"/>
      <w:r>
        <w:t xml:space="preserve"> </w:t>
      </w:r>
      <w:proofErr w:type="spellStart"/>
      <w:r>
        <w:t>zweyffel</w:t>
      </w:r>
      <w:proofErr w:type="spellEnd"/>
      <w:r>
        <w:t xml:space="preserve"> / er hab sorg für mich / wie </w:t>
      </w:r>
      <w:proofErr w:type="spellStart"/>
      <w:r>
        <w:t>ain</w:t>
      </w:r>
      <w:proofErr w:type="spellEnd"/>
      <w:r>
        <w:t xml:space="preserve"> </w:t>
      </w:r>
      <w:proofErr w:type="spellStart"/>
      <w:r>
        <w:t>vatter</w:t>
      </w:r>
      <w:proofErr w:type="spellEnd"/>
      <w:r>
        <w:t xml:space="preserve"> für sein </w:t>
      </w:r>
      <w:proofErr w:type="spellStart"/>
      <w:r>
        <w:t>kind</w:t>
      </w:r>
      <w:proofErr w:type="spellEnd"/>
      <w:r>
        <w:t xml:space="preserve"> / ob ichs schon </w:t>
      </w:r>
      <w:proofErr w:type="spellStart"/>
      <w:r>
        <w:t>nit</w:t>
      </w:r>
      <w:proofErr w:type="spellEnd"/>
      <w:r>
        <w:t xml:space="preserve"> verdiene / wie dann </w:t>
      </w:r>
      <w:proofErr w:type="spellStart"/>
      <w:r>
        <w:t>ain</w:t>
      </w:r>
      <w:proofErr w:type="spellEnd"/>
      <w:r>
        <w:t xml:space="preserve"> </w:t>
      </w:r>
      <w:proofErr w:type="spellStart"/>
      <w:r>
        <w:t>vatter</w:t>
      </w:r>
      <w:proofErr w:type="spellEnd"/>
      <w:r>
        <w:t xml:space="preserve"> für sein </w:t>
      </w:r>
      <w:proofErr w:type="spellStart"/>
      <w:r>
        <w:t>kind</w:t>
      </w:r>
      <w:proofErr w:type="spellEnd"/>
      <w:r>
        <w:t xml:space="preserve"> sorgt / </w:t>
      </w:r>
      <w:proofErr w:type="spellStart"/>
      <w:r>
        <w:t>allain</w:t>
      </w:r>
      <w:proofErr w:type="spellEnd"/>
      <w:r>
        <w:t xml:space="preserve"> </w:t>
      </w:r>
      <w:proofErr w:type="spellStart"/>
      <w:r>
        <w:t>darumb</w:t>
      </w:r>
      <w:proofErr w:type="spellEnd"/>
      <w:r>
        <w:t xml:space="preserve"> / das es sein </w:t>
      </w:r>
      <w:proofErr w:type="spellStart"/>
      <w:r>
        <w:t>kind</w:t>
      </w:r>
      <w:proofErr w:type="spellEnd"/>
      <w:r>
        <w:t xml:space="preserve"> ist / </w:t>
      </w:r>
      <w:proofErr w:type="spellStart"/>
      <w:r>
        <w:t>nit</w:t>
      </w:r>
      <w:proofErr w:type="spellEnd"/>
      <w:r>
        <w:t xml:space="preserve"> </w:t>
      </w:r>
      <w:proofErr w:type="spellStart"/>
      <w:r>
        <w:t>darumb</w:t>
      </w:r>
      <w:proofErr w:type="spellEnd"/>
      <w:r>
        <w:t xml:space="preserve"> / das es verdienet hab. Da wir </w:t>
      </w:r>
      <w:proofErr w:type="spellStart"/>
      <w:r>
        <w:t>feynd</w:t>
      </w:r>
      <w:proofErr w:type="spellEnd"/>
      <w:r>
        <w:t xml:space="preserve"> waren / sein wir </w:t>
      </w:r>
      <w:proofErr w:type="spellStart"/>
      <w:r>
        <w:t>jm</w:t>
      </w:r>
      <w:proofErr w:type="spellEnd"/>
      <w:r>
        <w:t xml:space="preserve"> </w:t>
      </w:r>
      <w:proofErr w:type="spellStart"/>
      <w:r>
        <w:t>versoenet</w:t>
      </w:r>
      <w:proofErr w:type="spellEnd"/>
      <w:r>
        <w:t xml:space="preserve"> / Roma. 5. </w:t>
      </w:r>
    </w:p>
    <w:p w14:paraId="7B4EBCC9" w14:textId="77777777" w:rsidR="006662CA" w:rsidRDefault="006662CA" w:rsidP="006662CA">
      <w:pPr>
        <w:pStyle w:val="StandardWeb"/>
      </w:pPr>
      <w:r>
        <w:rPr>
          <w:rStyle w:val="Fett"/>
        </w:rPr>
        <w:t xml:space="preserve">Frag. </w:t>
      </w:r>
      <w:r>
        <w:br/>
      </w:r>
      <w:proofErr w:type="spellStart"/>
      <w:r>
        <w:t>Warumb</w:t>
      </w:r>
      <w:proofErr w:type="spellEnd"/>
      <w:r>
        <w:t xml:space="preserve"> </w:t>
      </w:r>
      <w:proofErr w:type="spellStart"/>
      <w:r>
        <w:t>haystu</w:t>
      </w:r>
      <w:proofErr w:type="spellEnd"/>
      <w:r>
        <w:t xml:space="preserve"> </w:t>
      </w:r>
      <w:proofErr w:type="spellStart"/>
      <w:r>
        <w:t>jn</w:t>
      </w:r>
      <w:proofErr w:type="spellEnd"/>
      <w:r>
        <w:t xml:space="preserve"> </w:t>
      </w:r>
      <w:proofErr w:type="spellStart"/>
      <w:r>
        <w:t>Almechtig</w:t>
      </w:r>
      <w:proofErr w:type="spellEnd"/>
      <w:r>
        <w:t xml:space="preserve">. </w:t>
      </w:r>
    </w:p>
    <w:p w14:paraId="16AD6036" w14:textId="77777777" w:rsidR="006662CA" w:rsidRDefault="006662CA" w:rsidP="006662CA">
      <w:pPr>
        <w:pStyle w:val="StandardWeb"/>
      </w:pPr>
      <w:proofErr w:type="spellStart"/>
      <w:r>
        <w:t>Ant</w:t>
      </w:r>
      <w:proofErr w:type="spellEnd"/>
      <w:r>
        <w:t xml:space="preserve">. </w:t>
      </w:r>
      <w:r>
        <w:br/>
        <w:t xml:space="preserve">Wie ich bey dem </w:t>
      </w:r>
      <w:proofErr w:type="spellStart"/>
      <w:r>
        <w:t>wort</w:t>
      </w:r>
      <w:proofErr w:type="spellEnd"/>
      <w:r>
        <w:t xml:space="preserve"> </w:t>
      </w:r>
      <w:proofErr w:type="spellStart"/>
      <w:r>
        <w:t>vatter</w:t>
      </w:r>
      <w:proofErr w:type="spellEnd"/>
      <w:r>
        <w:t xml:space="preserve"> / sein </w:t>
      </w:r>
      <w:proofErr w:type="spellStart"/>
      <w:r>
        <w:t>genaedigen</w:t>
      </w:r>
      <w:proofErr w:type="spellEnd"/>
      <w:r>
        <w:t xml:space="preserve"> willen erkenn / </w:t>
      </w:r>
      <w:proofErr w:type="spellStart"/>
      <w:r>
        <w:t>unnd</w:t>
      </w:r>
      <w:proofErr w:type="spellEnd"/>
      <w:r>
        <w:t xml:space="preserve"> glaub er </w:t>
      </w:r>
      <w:proofErr w:type="spellStart"/>
      <w:r>
        <w:t>woelle</w:t>
      </w:r>
      <w:proofErr w:type="spellEnd"/>
      <w:r>
        <w:t xml:space="preserve"> mir </w:t>
      </w:r>
      <w:proofErr w:type="spellStart"/>
      <w:r>
        <w:t>helffen</w:t>
      </w:r>
      <w:proofErr w:type="spellEnd"/>
      <w:r>
        <w:t xml:space="preserve"> und </w:t>
      </w:r>
      <w:proofErr w:type="spellStart"/>
      <w:r>
        <w:t>ratten</w:t>
      </w:r>
      <w:proofErr w:type="spellEnd"/>
      <w:r>
        <w:t xml:space="preserve"> / dann er ist der </w:t>
      </w:r>
      <w:proofErr w:type="spellStart"/>
      <w:r>
        <w:t>vatter</w:t>
      </w:r>
      <w:proofErr w:type="spellEnd"/>
      <w:r>
        <w:t xml:space="preserve"> also bekenne ich sein </w:t>
      </w:r>
      <w:proofErr w:type="spellStart"/>
      <w:r>
        <w:t>gwalt</w:t>
      </w:r>
      <w:proofErr w:type="spellEnd"/>
      <w:r>
        <w:t xml:space="preserve"> / mit dem </w:t>
      </w:r>
      <w:proofErr w:type="spellStart"/>
      <w:r>
        <w:t>wort</w:t>
      </w:r>
      <w:proofErr w:type="spellEnd"/>
      <w:r>
        <w:t xml:space="preserve"> / </w:t>
      </w:r>
      <w:proofErr w:type="spellStart"/>
      <w:r>
        <w:t>Allmechtig</w:t>
      </w:r>
      <w:proofErr w:type="spellEnd"/>
      <w:r>
        <w:t xml:space="preserve">. Er </w:t>
      </w:r>
      <w:proofErr w:type="spellStart"/>
      <w:r>
        <w:t>kan</w:t>
      </w:r>
      <w:proofErr w:type="spellEnd"/>
      <w:r>
        <w:t xml:space="preserve"> </w:t>
      </w:r>
      <w:proofErr w:type="spellStart"/>
      <w:r>
        <w:t>helffen</w:t>
      </w:r>
      <w:proofErr w:type="spellEnd"/>
      <w:r>
        <w:t xml:space="preserve"> / dann er ist </w:t>
      </w:r>
      <w:proofErr w:type="spellStart"/>
      <w:r>
        <w:t>almechtig</w:t>
      </w:r>
      <w:proofErr w:type="spellEnd"/>
      <w:r>
        <w:t xml:space="preserve"> / </w:t>
      </w:r>
      <w:proofErr w:type="spellStart"/>
      <w:r>
        <w:t>unnd</w:t>
      </w:r>
      <w:proofErr w:type="spellEnd"/>
      <w:r>
        <w:t xml:space="preserve"> alle ding </w:t>
      </w:r>
      <w:proofErr w:type="spellStart"/>
      <w:r>
        <w:t>seind</w:t>
      </w:r>
      <w:proofErr w:type="spellEnd"/>
      <w:r>
        <w:t xml:space="preserve"> in seiner </w:t>
      </w:r>
      <w:proofErr w:type="spellStart"/>
      <w:r>
        <w:t>gwalt</w:t>
      </w:r>
      <w:proofErr w:type="spellEnd"/>
      <w:r>
        <w:t xml:space="preserve">. Er ist auch deßhalb </w:t>
      </w:r>
      <w:proofErr w:type="spellStart"/>
      <w:r>
        <w:t>Allmechtig</w:t>
      </w:r>
      <w:proofErr w:type="spellEnd"/>
      <w:r>
        <w:t xml:space="preserve"> / das ausserhalb </w:t>
      </w:r>
      <w:proofErr w:type="spellStart"/>
      <w:r>
        <w:t>jm</w:t>
      </w:r>
      <w:proofErr w:type="spellEnd"/>
      <w:r>
        <w:t xml:space="preserve"> / </w:t>
      </w:r>
      <w:proofErr w:type="spellStart"/>
      <w:r>
        <w:t>kain</w:t>
      </w:r>
      <w:proofErr w:type="spellEnd"/>
      <w:r>
        <w:t xml:space="preserve"> </w:t>
      </w:r>
      <w:proofErr w:type="spellStart"/>
      <w:r>
        <w:t>kraffft</w:t>
      </w:r>
      <w:proofErr w:type="spellEnd"/>
      <w:r>
        <w:t xml:space="preserve"> noch macht ist / Er ist die macht aller ding. </w:t>
      </w:r>
    </w:p>
    <w:p w14:paraId="1450AE65" w14:textId="77777777" w:rsidR="006662CA" w:rsidRDefault="006662CA" w:rsidP="006662CA">
      <w:pPr>
        <w:pStyle w:val="StandardWeb"/>
      </w:pPr>
      <w:r>
        <w:t xml:space="preserve">Der Gott in den wir glauben / ist alle kraft </w:t>
      </w:r>
      <w:proofErr w:type="spellStart"/>
      <w:r>
        <w:t>unnd</w:t>
      </w:r>
      <w:proofErr w:type="spellEnd"/>
      <w:r>
        <w:t xml:space="preserve"> macht / also / das on </w:t>
      </w:r>
      <w:proofErr w:type="spellStart"/>
      <w:r>
        <w:t>jn</w:t>
      </w:r>
      <w:proofErr w:type="spellEnd"/>
      <w:r>
        <w:t xml:space="preserve"> </w:t>
      </w:r>
      <w:proofErr w:type="spellStart"/>
      <w:r>
        <w:t>kain</w:t>
      </w:r>
      <w:proofErr w:type="spellEnd"/>
      <w:r>
        <w:t xml:space="preserve"> ding </w:t>
      </w:r>
      <w:proofErr w:type="spellStart"/>
      <w:r>
        <w:t>krafft</w:t>
      </w:r>
      <w:proofErr w:type="spellEnd"/>
      <w:r>
        <w:t xml:space="preserve"> hat </w:t>
      </w:r>
      <w:proofErr w:type="spellStart"/>
      <w:r>
        <w:t>zusein</w:t>
      </w:r>
      <w:proofErr w:type="spellEnd"/>
      <w:r>
        <w:t xml:space="preserve"> / oder etwas </w:t>
      </w:r>
      <w:proofErr w:type="spellStart"/>
      <w:r>
        <w:t>zuthun</w:t>
      </w:r>
      <w:proofErr w:type="spellEnd"/>
      <w:r>
        <w:t xml:space="preserve">. </w:t>
      </w:r>
    </w:p>
    <w:p w14:paraId="763F03B3" w14:textId="77777777" w:rsidR="006662CA" w:rsidRDefault="006662CA" w:rsidP="006662CA">
      <w:pPr>
        <w:pStyle w:val="StandardWeb"/>
      </w:pPr>
      <w:r>
        <w:rPr>
          <w:rStyle w:val="Fett"/>
        </w:rPr>
        <w:t xml:space="preserve">Frag. </w:t>
      </w:r>
      <w:r>
        <w:br/>
      </w:r>
      <w:proofErr w:type="spellStart"/>
      <w:r>
        <w:t>Waher</w:t>
      </w:r>
      <w:proofErr w:type="spellEnd"/>
      <w:r>
        <w:t xml:space="preserve"> </w:t>
      </w:r>
      <w:proofErr w:type="spellStart"/>
      <w:r>
        <w:t>kompt</w:t>
      </w:r>
      <w:proofErr w:type="spellEnd"/>
      <w:r>
        <w:t xml:space="preserve"> dann </w:t>
      </w:r>
      <w:proofErr w:type="spellStart"/>
      <w:r>
        <w:t>sovil</w:t>
      </w:r>
      <w:proofErr w:type="spellEnd"/>
      <w:r>
        <w:t xml:space="preserve"> </w:t>
      </w:r>
      <w:proofErr w:type="spellStart"/>
      <w:r>
        <w:t>boeß</w:t>
      </w:r>
      <w:proofErr w:type="spellEnd"/>
      <w:r>
        <w:t xml:space="preserve"> / als </w:t>
      </w:r>
      <w:proofErr w:type="spellStart"/>
      <w:r>
        <w:t>truebsal</w:t>
      </w:r>
      <w:proofErr w:type="spellEnd"/>
      <w:r>
        <w:t xml:space="preserve"> / </w:t>
      </w:r>
      <w:proofErr w:type="spellStart"/>
      <w:r>
        <w:t>leyden</w:t>
      </w:r>
      <w:proofErr w:type="spellEnd"/>
      <w:r>
        <w:t xml:space="preserve"> / und so </w:t>
      </w:r>
      <w:proofErr w:type="spellStart"/>
      <w:r>
        <w:t>mancherlay</w:t>
      </w:r>
      <w:proofErr w:type="spellEnd"/>
      <w:r>
        <w:t xml:space="preserve"> </w:t>
      </w:r>
      <w:proofErr w:type="spellStart"/>
      <w:r>
        <w:t>widerwaertigkait</w:t>
      </w:r>
      <w:proofErr w:type="spellEnd"/>
      <w:r>
        <w:t xml:space="preserve"> / </w:t>
      </w:r>
      <w:proofErr w:type="spellStart"/>
      <w:r>
        <w:t>kompt</w:t>
      </w:r>
      <w:proofErr w:type="spellEnd"/>
      <w:r>
        <w:t xml:space="preserve"> es als von Gott? </w:t>
      </w:r>
    </w:p>
    <w:p w14:paraId="6A7DCDE8" w14:textId="77777777" w:rsidR="006662CA" w:rsidRDefault="006662CA" w:rsidP="006662CA">
      <w:pPr>
        <w:pStyle w:val="StandardWeb"/>
      </w:pPr>
      <w:proofErr w:type="spellStart"/>
      <w:r>
        <w:t>Ant</w:t>
      </w:r>
      <w:proofErr w:type="spellEnd"/>
      <w:r>
        <w:t xml:space="preserve">. </w:t>
      </w:r>
      <w:r>
        <w:br/>
        <w:t xml:space="preserve">Ich </w:t>
      </w:r>
      <w:proofErr w:type="spellStart"/>
      <w:r>
        <w:t>gelaub</w:t>
      </w:r>
      <w:proofErr w:type="spellEnd"/>
      <w:r>
        <w:t xml:space="preserve"> das mir on den willen Gottes nichts </w:t>
      </w:r>
      <w:proofErr w:type="spellStart"/>
      <w:r>
        <w:t>boeß</w:t>
      </w:r>
      <w:proofErr w:type="spellEnd"/>
      <w:r>
        <w:t xml:space="preserve"> </w:t>
      </w:r>
      <w:proofErr w:type="spellStart"/>
      <w:r>
        <w:t>moeg</w:t>
      </w:r>
      <w:proofErr w:type="spellEnd"/>
      <w:r>
        <w:t xml:space="preserve"> </w:t>
      </w:r>
      <w:proofErr w:type="spellStart"/>
      <w:r>
        <w:t>widerfaren</w:t>
      </w:r>
      <w:proofErr w:type="spellEnd"/>
      <w:r>
        <w:t xml:space="preserve"> / </w:t>
      </w:r>
      <w:proofErr w:type="spellStart"/>
      <w:r>
        <w:t>unnd</w:t>
      </w:r>
      <w:proofErr w:type="spellEnd"/>
      <w:r>
        <w:t xml:space="preserve"> das mir alle </w:t>
      </w:r>
      <w:proofErr w:type="spellStart"/>
      <w:r>
        <w:t>widerwaertigkait</w:t>
      </w:r>
      <w:proofErr w:type="spellEnd"/>
      <w:r>
        <w:t xml:space="preserve"> zu </w:t>
      </w:r>
      <w:proofErr w:type="spellStart"/>
      <w:r>
        <w:t>guttem</w:t>
      </w:r>
      <w:proofErr w:type="spellEnd"/>
      <w:r>
        <w:t xml:space="preserve"> diene / </w:t>
      </w:r>
      <w:proofErr w:type="spellStart"/>
      <w:r>
        <w:t>weyl</w:t>
      </w:r>
      <w:proofErr w:type="spellEnd"/>
      <w:r>
        <w:t xml:space="preserve"> mirs mein lieber </w:t>
      </w:r>
      <w:proofErr w:type="spellStart"/>
      <w:r>
        <w:t>vatter</w:t>
      </w:r>
      <w:proofErr w:type="spellEnd"/>
      <w:r>
        <w:t xml:space="preserve"> zu schickt. </w:t>
      </w:r>
    </w:p>
    <w:p w14:paraId="77511C10" w14:textId="77777777" w:rsidR="006662CA" w:rsidRDefault="006662CA" w:rsidP="006662CA">
      <w:pPr>
        <w:pStyle w:val="StandardWeb"/>
      </w:pPr>
      <w:r>
        <w:rPr>
          <w:rStyle w:val="Fett"/>
        </w:rPr>
        <w:t xml:space="preserve">Frag. </w:t>
      </w:r>
      <w:r>
        <w:br/>
        <w:t xml:space="preserve">Wie </w:t>
      </w:r>
      <w:proofErr w:type="spellStart"/>
      <w:r>
        <w:t>heltstu</w:t>
      </w:r>
      <w:proofErr w:type="spellEnd"/>
      <w:r>
        <w:t xml:space="preserve"> dich dann / so dich dein </w:t>
      </w:r>
      <w:proofErr w:type="spellStart"/>
      <w:r>
        <w:t>vatter</w:t>
      </w:r>
      <w:proofErr w:type="spellEnd"/>
      <w:r>
        <w:t xml:space="preserve"> / </w:t>
      </w:r>
      <w:proofErr w:type="spellStart"/>
      <w:r>
        <w:t>mutter</w:t>
      </w:r>
      <w:proofErr w:type="spellEnd"/>
      <w:r>
        <w:t xml:space="preserve"> / oder </w:t>
      </w:r>
      <w:proofErr w:type="spellStart"/>
      <w:r>
        <w:t>leermayster</w:t>
      </w:r>
      <w:proofErr w:type="spellEnd"/>
      <w:r>
        <w:t xml:space="preserve"> mit der </w:t>
      </w:r>
      <w:proofErr w:type="spellStart"/>
      <w:r>
        <w:t>rut</w:t>
      </w:r>
      <w:proofErr w:type="spellEnd"/>
      <w:r>
        <w:t xml:space="preserve"> züchtiget. </w:t>
      </w:r>
    </w:p>
    <w:p w14:paraId="7DAE8965" w14:textId="77777777" w:rsidR="006662CA" w:rsidRDefault="006662CA" w:rsidP="006662CA">
      <w:pPr>
        <w:pStyle w:val="StandardWeb"/>
      </w:pPr>
      <w:proofErr w:type="spellStart"/>
      <w:r>
        <w:t>Ant</w:t>
      </w:r>
      <w:proofErr w:type="spellEnd"/>
      <w:r>
        <w:t xml:space="preserve">. </w:t>
      </w:r>
      <w:r>
        <w:br/>
        <w:t xml:space="preserve">Ich </w:t>
      </w:r>
      <w:proofErr w:type="spellStart"/>
      <w:r>
        <w:t>gedenck</w:t>
      </w:r>
      <w:proofErr w:type="spellEnd"/>
      <w:r>
        <w:t xml:space="preserve"> </w:t>
      </w:r>
      <w:proofErr w:type="spellStart"/>
      <w:r>
        <w:t>Got</w:t>
      </w:r>
      <w:proofErr w:type="spellEnd"/>
      <w:r>
        <w:t xml:space="preserve"> thue es durch </w:t>
      </w:r>
      <w:proofErr w:type="spellStart"/>
      <w:r>
        <w:t>sy</w:t>
      </w:r>
      <w:proofErr w:type="spellEnd"/>
      <w:r>
        <w:t xml:space="preserve"> / und sey der </w:t>
      </w:r>
      <w:proofErr w:type="spellStart"/>
      <w:r>
        <w:t>bevelch</w:t>
      </w:r>
      <w:proofErr w:type="spellEnd"/>
      <w:r>
        <w:t xml:space="preserve"> Gottes / das ist also soll gestrafft werden / </w:t>
      </w:r>
      <w:proofErr w:type="spellStart"/>
      <w:r>
        <w:t>Darumb</w:t>
      </w:r>
      <w:proofErr w:type="spellEnd"/>
      <w:r>
        <w:t xml:space="preserve"> bin ich </w:t>
      </w:r>
      <w:proofErr w:type="spellStart"/>
      <w:r>
        <w:t>jnen</w:t>
      </w:r>
      <w:proofErr w:type="spellEnd"/>
      <w:r>
        <w:t xml:space="preserve"> gehorsam / und setz mich </w:t>
      </w:r>
      <w:proofErr w:type="spellStart"/>
      <w:r>
        <w:t>nit</w:t>
      </w:r>
      <w:proofErr w:type="spellEnd"/>
      <w:r>
        <w:t xml:space="preserve"> wider </w:t>
      </w:r>
      <w:proofErr w:type="spellStart"/>
      <w:r>
        <w:t>sy</w:t>
      </w:r>
      <w:proofErr w:type="spellEnd"/>
      <w:r>
        <w:t xml:space="preserve">. </w:t>
      </w:r>
    </w:p>
    <w:p w14:paraId="2BD9E400" w14:textId="77777777" w:rsidR="006662CA" w:rsidRDefault="006662CA" w:rsidP="006662CA">
      <w:pPr>
        <w:pStyle w:val="StandardWeb"/>
      </w:pPr>
      <w:r>
        <w:rPr>
          <w:rStyle w:val="Fett"/>
        </w:rPr>
        <w:t xml:space="preserve">Frag. </w:t>
      </w:r>
      <w:r>
        <w:br/>
      </w:r>
      <w:proofErr w:type="spellStart"/>
      <w:r>
        <w:t>Verstast</w:t>
      </w:r>
      <w:proofErr w:type="spellEnd"/>
      <w:r>
        <w:t xml:space="preserve"> </w:t>
      </w:r>
      <w:proofErr w:type="spellStart"/>
      <w:r>
        <w:t>mer</w:t>
      </w:r>
      <w:proofErr w:type="spellEnd"/>
      <w:r>
        <w:t xml:space="preserve"> etwas bey dem </w:t>
      </w:r>
      <w:proofErr w:type="spellStart"/>
      <w:r>
        <w:t>wort</w:t>
      </w:r>
      <w:proofErr w:type="spellEnd"/>
      <w:r>
        <w:t xml:space="preserve"> / </w:t>
      </w:r>
      <w:proofErr w:type="spellStart"/>
      <w:r>
        <w:t>Almechtig</w:t>
      </w:r>
      <w:proofErr w:type="spellEnd"/>
      <w:r>
        <w:t xml:space="preserve"> </w:t>
      </w:r>
    </w:p>
    <w:p w14:paraId="610C94A9" w14:textId="77777777" w:rsidR="006662CA" w:rsidRDefault="006662CA" w:rsidP="006662CA">
      <w:pPr>
        <w:pStyle w:val="StandardWeb"/>
      </w:pPr>
      <w:proofErr w:type="spellStart"/>
      <w:r>
        <w:t>Ant</w:t>
      </w:r>
      <w:proofErr w:type="spellEnd"/>
      <w:r>
        <w:t xml:space="preserve">. </w:t>
      </w:r>
      <w:r>
        <w:br/>
        <w:t xml:space="preserve">Ich glaub das </w:t>
      </w:r>
      <w:proofErr w:type="spellStart"/>
      <w:r>
        <w:t>Got</w:t>
      </w:r>
      <w:proofErr w:type="spellEnd"/>
      <w:r>
        <w:t xml:space="preserve"> das gut sey / das on allen </w:t>
      </w:r>
      <w:proofErr w:type="spellStart"/>
      <w:r>
        <w:t>mangel</w:t>
      </w:r>
      <w:proofErr w:type="spellEnd"/>
      <w:r>
        <w:t xml:space="preserve"> sey / und wie er aller ding </w:t>
      </w:r>
      <w:proofErr w:type="spellStart"/>
      <w:r>
        <w:t>maechtig</w:t>
      </w:r>
      <w:proofErr w:type="spellEnd"/>
      <w:r>
        <w:t xml:space="preserve"> ist / also </w:t>
      </w:r>
      <w:proofErr w:type="spellStart"/>
      <w:r>
        <w:t>waißt</w:t>
      </w:r>
      <w:proofErr w:type="spellEnd"/>
      <w:r>
        <w:t xml:space="preserve"> er auch alle ding / </w:t>
      </w:r>
      <w:proofErr w:type="spellStart"/>
      <w:r>
        <w:t>unnd</w:t>
      </w:r>
      <w:proofErr w:type="spellEnd"/>
      <w:r>
        <w:t xml:space="preserve"> </w:t>
      </w:r>
      <w:proofErr w:type="spellStart"/>
      <w:r>
        <w:t>kan</w:t>
      </w:r>
      <w:proofErr w:type="spellEnd"/>
      <w:r>
        <w:t xml:space="preserve"> nichts </w:t>
      </w:r>
      <w:proofErr w:type="spellStart"/>
      <w:r>
        <w:t>bschehen</w:t>
      </w:r>
      <w:proofErr w:type="spellEnd"/>
      <w:r>
        <w:t xml:space="preserve"> / das er </w:t>
      </w:r>
      <w:proofErr w:type="spellStart"/>
      <w:r>
        <w:t>nit</w:t>
      </w:r>
      <w:proofErr w:type="spellEnd"/>
      <w:r>
        <w:t xml:space="preserve"> </w:t>
      </w:r>
      <w:proofErr w:type="spellStart"/>
      <w:r>
        <w:t>wüß</w:t>
      </w:r>
      <w:proofErr w:type="spellEnd"/>
      <w:r>
        <w:t xml:space="preserve">. Er </w:t>
      </w:r>
      <w:proofErr w:type="spellStart"/>
      <w:r>
        <w:t>wayst</w:t>
      </w:r>
      <w:proofErr w:type="spellEnd"/>
      <w:r>
        <w:t xml:space="preserve"> und </w:t>
      </w:r>
      <w:proofErr w:type="spellStart"/>
      <w:r>
        <w:t>sicht</w:t>
      </w:r>
      <w:proofErr w:type="spellEnd"/>
      <w:r>
        <w:t xml:space="preserve"> all </w:t>
      </w:r>
      <w:proofErr w:type="spellStart"/>
      <w:r>
        <w:t>haymlich</w:t>
      </w:r>
      <w:proofErr w:type="spellEnd"/>
      <w:r>
        <w:t xml:space="preserve"> </w:t>
      </w:r>
      <w:proofErr w:type="spellStart"/>
      <w:r>
        <w:t>anschleg</w:t>
      </w:r>
      <w:proofErr w:type="spellEnd"/>
      <w:r>
        <w:t xml:space="preserve"> der </w:t>
      </w:r>
      <w:proofErr w:type="spellStart"/>
      <w:r>
        <w:t>hertzen</w:t>
      </w:r>
      <w:proofErr w:type="spellEnd"/>
      <w:r>
        <w:t xml:space="preserve"> / </w:t>
      </w:r>
      <w:proofErr w:type="spellStart"/>
      <w:r>
        <w:t>Darumb</w:t>
      </w:r>
      <w:proofErr w:type="spellEnd"/>
      <w:r>
        <w:t xml:space="preserve"> </w:t>
      </w:r>
      <w:proofErr w:type="spellStart"/>
      <w:r>
        <w:t>schaem</w:t>
      </w:r>
      <w:proofErr w:type="spellEnd"/>
      <w:r>
        <w:t xml:space="preserve"> ich mich vor Gott so ich etwas </w:t>
      </w:r>
      <w:proofErr w:type="spellStart"/>
      <w:r>
        <w:t>ungeschickts</w:t>
      </w:r>
      <w:proofErr w:type="spellEnd"/>
      <w:r>
        <w:t xml:space="preserve"> </w:t>
      </w:r>
      <w:proofErr w:type="spellStart"/>
      <w:r>
        <w:t>gedenck</w:t>
      </w:r>
      <w:proofErr w:type="spellEnd"/>
      <w:r>
        <w:t xml:space="preserve"> / rede / oder thun. Ich hab auch </w:t>
      </w:r>
      <w:proofErr w:type="spellStart"/>
      <w:r>
        <w:t>ain</w:t>
      </w:r>
      <w:proofErr w:type="spellEnd"/>
      <w:r>
        <w:t xml:space="preserve"> lust / und </w:t>
      </w:r>
      <w:proofErr w:type="spellStart"/>
      <w:r>
        <w:t>ain</w:t>
      </w:r>
      <w:proofErr w:type="spellEnd"/>
      <w:r>
        <w:t xml:space="preserve"> </w:t>
      </w:r>
      <w:proofErr w:type="spellStart"/>
      <w:r>
        <w:t>wolgefallen</w:t>
      </w:r>
      <w:proofErr w:type="spellEnd"/>
      <w:r>
        <w:t xml:space="preserve"> zu </w:t>
      </w:r>
      <w:proofErr w:type="spellStart"/>
      <w:r>
        <w:t>gedencken</w:t>
      </w:r>
      <w:proofErr w:type="spellEnd"/>
      <w:r>
        <w:t xml:space="preserve"> / zu reden / und zu thun / was gut und recht ist / weil es mein Gott / und </w:t>
      </w:r>
      <w:proofErr w:type="spellStart"/>
      <w:r>
        <w:t>allmechtiger</w:t>
      </w:r>
      <w:proofErr w:type="spellEnd"/>
      <w:r>
        <w:t xml:space="preserve"> </w:t>
      </w:r>
      <w:proofErr w:type="spellStart"/>
      <w:r>
        <w:t>vatter</w:t>
      </w:r>
      <w:proofErr w:type="spellEnd"/>
      <w:r>
        <w:t xml:space="preserve"> </w:t>
      </w:r>
      <w:proofErr w:type="spellStart"/>
      <w:r>
        <w:t>sicht</w:t>
      </w:r>
      <w:proofErr w:type="spellEnd"/>
      <w:r>
        <w:t xml:space="preserve"> / </w:t>
      </w:r>
      <w:proofErr w:type="spellStart"/>
      <w:r>
        <w:t>unnd</w:t>
      </w:r>
      <w:proofErr w:type="spellEnd"/>
      <w:r>
        <w:t xml:space="preserve"> </w:t>
      </w:r>
      <w:proofErr w:type="spellStart"/>
      <w:r>
        <w:t>ain</w:t>
      </w:r>
      <w:proofErr w:type="spellEnd"/>
      <w:r>
        <w:t xml:space="preserve"> </w:t>
      </w:r>
      <w:proofErr w:type="spellStart"/>
      <w:r>
        <w:t>wolgefallen</w:t>
      </w:r>
      <w:proofErr w:type="spellEnd"/>
      <w:r>
        <w:t xml:space="preserve"> </w:t>
      </w:r>
      <w:proofErr w:type="spellStart"/>
      <w:r>
        <w:t>darab</w:t>
      </w:r>
      <w:proofErr w:type="spellEnd"/>
      <w:r>
        <w:t xml:space="preserve"> </w:t>
      </w:r>
      <w:proofErr w:type="spellStart"/>
      <w:r>
        <w:t>hatt</w:t>
      </w:r>
      <w:proofErr w:type="spellEnd"/>
      <w:r>
        <w:t xml:space="preserve">. </w:t>
      </w:r>
    </w:p>
    <w:p w14:paraId="3AB00E3B" w14:textId="77777777" w:rsidR="006662CA" w:rsidRDefault="006662CA" w:rsidP="006662CA">
      <w:pPr>
        <w:pStyle w:val="StandardWeb"/>
      </w:pPr>
      <w:r>
        <w:t xml:space="preserve">Die </w:t>
      </w:r>
      <w:proofErr w:type="spellStart"/>
      <w:r>
        <w:t>scham</w:t>
      </w:r>
      <w:proofErr w:type="spellEnd"/>
      <w:r>
        <w:t xml:space="preserve"> des </w:t>
      </w:r>
      <w:proofErr w:type="spellStart"/>
      <w:r>
        <w:t>boesen</w:t>
      </w:r>
      <w:proofErr w:type="spellEnd"/>
      <w:r>
        <w:t xml:space="preserve"> / und lieb zum guten / sollen der Kinder </w:t>
      </w:r>
      <w:proofErr w:type="spellStart"/>
      <w:r>
        <w:t>huetter</w:t>
      </w:r>
      <w:proofErr w:type="spellEnd"/>
      <w:r>
        <w:t xml:space="preserve"> sein / </w:t>
      </w:r>
      <w:proofErr w:type="spellStart"/>
      <w:r>
        <w:t>sy</w:t>
      </w:r>
      <w:proofErr w:type="spellEnd"/>
      <w:r>
        <w:t xml:space="preserve"> von den </w:t>
      </w:r>
      <w:proofErr w:type="spellStart"/>
      <w:r>
        <w:t>lastern</w:t>
      </w:r>
      <w:proofErr w:type="spellEnd"/>
      <w:r>
        <w:t xml:space="preserve"> ziehen / und zum </w:t>
      </w:r>
      <w:proofErr w:type="spellStart"/>
      <w:r>
        <w:t>gutten</w:t>
      </w:r>
      <w:proofErr w:type="spellEnd"/>
      <w:r>
        <w:t xml:space="preserve"> </w:t>
      </w:r>
      <w:proofErr w:type="spellStart"/>
      <w:r>
        <w:t>fürdern</w:t>
      </w:r>
      <w:proofErr w:type="spellEnd"/>
      <w:r>
        <w:t xml:space="preserve"> / </w:t>
      </w:r>
      <w:proofErr w:type="spellStart"/>
      <w:r>
        <w:t>Darumb</w:t>
      </w:r>
      <w:proofErr w:type="spellEnd"/>
      <w:r>
        <w:t xml:space="preserve"> soll </w:t>
      </w:r>
      <w:proofErr w:type="spellStart"/>
      <w:r>
        <w:t>ain</w:t>
      </w:r>
      <w:proofErr w:type="spellEnd"/>
      <w:r>
        <w:t xml:space="preserve"> </w:t>
      </w:r>
      <w:proofErr w:type="spellStart"/>
      <w:r>
        <w:t>kind</w:t>
      </w:r>
      <w:proofErr w:type="spellEnd"/>
      <w:r>
        <w:t xml:space="preserve"> allweg </w:t>
      </w:r>
      <w:proofErr w:type="spellStart"/>
      <w:r>
        <w:t>gedencken</w:t>
      </w:r>
      <w:proofErr w:type="spellEnd"/>
      <w:r>
        <w:t xml:space="preserve"> / Gott </w:t>
      </w:r>
      <w:proofErr w:type="spellStart"/>
      <w:r>
        <w:t>sichts</w:t>
      </w:r>
      <w:proofErr w:type="spellEnd"/>
      <w:r>
        <w:t xml:space="preserve"> / so </w:t>
      </w:r>
      <w:proofErr w:type="spellStart"/>
      <w:r>
        <w:t>wirt</w:t>
      </w:r>
      <w:proofErr w:type="spellEnd"/>
      <w:r>
        <w:t xml:space="preserve"> es </w:t>
      </w:r>
      <w:proofErr w:type="spellStart"/>
      <w:r>
        <w:t>behutsamlich</w:t>
      </w:r>
      <w:proofErr w:type="spellEnd"/>
      <w:r>
        <w:t xml:space="preserve"> </w:t>
      </w:r>
      <w:proofErr w:type="spellStart"/>
      <w:r>
        <w:t>wandlen</w:t>
      </w:r>
      <w:proofErr w:type="spellEnd"/>
      <w:r>
        <w:t xml:space="preserve">. </w:t>
      </w:r>
    </w:p>
    <w:p w14:paraId="0F1ECA6C" w14:textId="77777777" w:rsidR="006662CA" w:rsidRDefault="006662CA" w:rsidP="006662CA">
      <w:pPr>
        <w:pStyle w:val="StandardWeb"/>
      </w:pPr>
      <w:r>
        <w:rPr>
          <w:rStyle w:val="Fett"/>
        </w:rPr>
        <w:t xml:space="preserve">Frag. </w:t>
      </w:r>
      <w:r>
        <w:br/>
        <w:t xml:space="preserve">Was </w:t>
      </w:r>
      <w:proofErr w:type="spellStart"/>
      <w:r>
        <w:t>verstast</w:t>
      </w:r>
      <w:proofErr w:type="spellEnd"/>
      <w:r>
        <w:t xml:space="preserve"> bey dem / so du sprichst / Der </w:t>
      </w:r>
      <w:proofErr w:type="spellStart"/>
      <w:r>
        <w:t>ain</w:t>
      </w:r>
      <w:proofErr w:type="spellEnd"/>
      <w:r>
        <w:t xml:space="preserve"> </w:t>
      </w:r>
      <w:proofErr w:type="spellStart"/>
      <w:r>
        <w:t>schoepffer</w:t>
      </w:r>
      <w:proofErr w:type="spellEnd"/>
      <w:r>
        <w:t xml:space="preserve"> ist </w:t>
      </w:r>
      <w:proofErr w:type="spellStart"/>
      <w:r>
        <w:t>himels</w:t>
      </w:r>
      <w:proofErr w:type="spellEnd"/>
      <w:r>
        <w:t xml:space="preserve"> </w:t>
      </w:r>
      <w:proofErr w:type="spellStart"/>
      <w:r>
        <w:t>unnd</w:t>
      </w:r>
      <w:proofErr w:type="spellEnd"/>
      <w:r>
        <w:t xml:space="preserve"> der erden. </w:t>
      </w:r>
    </w:p>
    <w:p w14:paraId="2B4854AC" w14:textId="77777777" w:rsidR="006662CA" w:rsidRDefault="006662CA" w:rsidP="006662CA">
      <w:pPr>
        <w:pStyle w:val="StandardWeb"/>
      </w:pPr>
      <w:proofErr w:type="spellStart"/>
      <w:r>
        <w:t>Ant</w:t>
      </w:r>
      <w:proofErr w:type="spellEnd"/>
      <w:r>
        <w:t xml:space="preserve">. </w:t>
      </w:r>
      <w:r>
        <w:br/>
        <w:t xml:space="preserve">Mit dem </w:t>
      </w:r>
      <w:proofErr w:type="spellStart"/>
      <w:r>
        <w:t>wort</w:t>
      </w:r>
      <w:proofErr w:type="spellEnd"/>
      <w:r>
        <w:t xml:space="preserve"> bekenn ich / das Gott mit der that </w:t>
      </w:r>
      <w:proofErr w:type="spellStart"/>
      <w:r>
        <w:t>bewisen</w:t>
      </w:r>
      <w:proofErr w:type="spellEnd"/>
      <w:r>
        <w:t xml:space="preserve"> hat / das er </w:t>
      </w:r>
      <w:proofErr w:type="spellStart"/>
      <w:r>
        <w:t>woell</w:t>
      </w:r>
      <w:proofErr w:type="spellEnd"/>
      <w:r>
        <w:t xml:space="preserve"> </w:t>
      </w:r>
      <w:proofErr w:type="spellStart"/>
      <w:r>
        <w:t>unnd</w:t>
      </w:r>
      <w:proofErr w:type="spellEnd"/>
      <w:r>
        <w:t xml:space="preserve"> </w:t>
      </w:r>
      <w:proofErr w:type="spellStart"/>
      <w:r>
        <w:t>künd</w:t>
      </w:r>
      <w:proofErr w:type="spellEnd"/>
      <w:r>
        <w:t xml:space="preserve"> helfen. Er hats vor </w:t>
      </w:r>
      <w:proofErr w:type="spellStart"/>
      <w:r>
        <w:t>erzaigt</w:t>
      </w:r>
      <w:proofErr w:type="spellEnd"/>
      <w:r>
        <w:t xml:space="preserve"> / seiner </w:t>
      </w:r>
      <w:proofErr w:type="spellStart"/>
      <w:r>
        <w:t>hend</w:t>
      </w:r>
      <w:proofErr w:type="spellEnd"/>
      <w:r>
        <w:t xml:space="preserve"> weck geben deß </w:t>
      </w:r>
      <w:proofErr w:type="spellStart"/>
      <w:r>
        <w:t>zeügknuß</w:t>
      </w:r>
      <w:proofErr w:type="spellEnd"/>
      <w:r>
        <w:t xml:space="preserve"> / Dann er hat </w:t>
      </w:r>
      <w:proofErr w:type="spellStart"/>
      <w:r>
        <w:t>hymel</w:t>
      </w:r>
      <w:proofErr w:type="spellEnd"/>
      <w:r>
        <w:t xml:space="preserve"> und </w:t>
      </w:r>
      <w:proofErr w:type="spellStart"/>
      <w:r>
        <w:t>erd</w:t>
      </w:r>
      <w:proofErr w:type="spellEnd"/>
      <w:r>
        <w:t xml:space="preserve"> / und alles was darinnen ist / </w:t>
      </w:r>
      <w:proofErr w:type="spellStart"/>
      <w:r>
        <w:t>auß</w:t>
      </w:r>
      <w:proofErr w:type="spellEnd"/>
      <w:r>
        <w:t xml:space="preserve"> nichten durch </w:t>
      </w:r>
      <w:proofErr w:type="spellStart"/>
      <w:r>
        <w:t>ain</w:t>
      </w:r>
      <w:proofErr w:type="spellEnd"/>
      <w:r>
        <w:t xml:space="preserve"> </w:t>
      </w:r>
      <w:proofErr w:type="spellStart"/>
      <w:r>
        <w:t>lauters</w:t>
      </w:r>
      <w:proofErr w:type="spellEnd"/>
      <w:r>
        <w:t xml:space="preserve"> </w:t>
      </w:r>
      <w:proofErr w:type="spellStart"/>
      <w:r>
        <w:t>wort</w:t>
      </w:r>
      <w:proofErr w:type="spellEnd"/>
      <w:r>
        <w:t xml:space="preserve"> / erschaffen. Er sprach </w:t>
      </w:r>
      <w:proofErr w:type="spellStart"/>
      <w:r>
        <w:t>ain</w:t>
      </w:r>
      <w:proofErr w:type="spellEnd"/>
      <w:r>
        <w:t xml:space="preserve"> </w:t>
      </w:r>
      <w:proofErr w:type="spellStart"/>
      <w:r>
        <w:t>wort</w:t>
      </w:r>
      <w:proofErr w:type="spellEnd"/>
      <w:r>
        <w:t xml:space="preserve"> / da </w:t>
      </w:r>
      <w:proofErr w:type="spellStart"/>
      <w:r>
        <w:t>stuend</w:t>
      </w:r>
      <w:proofErr w:type="spellEnd"/>
      <w:r>
        <w:t xml:space="preserve"> es alles vor </w:t>
      </w:r>
      <w:proofErr w:type="spellStart"/>
      <w:r>
        <w:t>jm</w:t>
      </w:r>
      <w:proofErr w:type="spellEnd"/>
      <w:r>
        <w:t xml:space="preserve"> / Psalm. 33. Das </w:t>
      </w:r>
      <w:proofErr w:type="spellStart"/>
      <w:r>
        <w:t>wort</w:t>
      </w:r>
      <w:proofErr w:type="spellEnd"/>
      <w:r>
        <w:t xml:space="preserve"> ist gewesen </w:t>
      </w:r>
      <w:proofErr w:type="spellStart"/>
      <w:r>
        <w:t>ee</w:t>
      </w:r>
      <w:proofErr w:type="spellEnd"/>
      <w:r>
        <w:t xml:space="preserve"> Himmel </w:t>
      </w:r>
      <w:proofErr w:type="spellStart"/>
      <w:r>
        <w:t>unnd</w:t>
      </w:r>
      <w:proofErr w:type="spellEnd"/>
      <w:r>
        <w:t xml:space="preserve"> </w:t>
      </w:r>
      <w:proofErr w:type="spellStart"/>
      <w:r>
        <w:t>erd</w:t>
      </w:r>
      <w:proofErr w:type="spellEnd"/>
      <w:r>
        <w:t xml:space="preserve"> erschaffen waren / Das </w:t>
      </w:r>
      <w:proofErr w:type="spellStart"/>
      <w:r>
        <w:t>wort</w:t>
      </w:r>
      <w:proofErr w:type="spellEnd"/>
      <w:r>
        <w:t xml:space="preserve"> </w:t>
      </w:r>
      <w:proofErr w:type="spellStart"/>
      <w:r>
        <w:t>tregt</w:t>
      </w:r>
      <w:proofErr w:type="spellEnd"/>
      <w:r>
        <w:t xml:space="preserve"> und erhellt all Creaturen / </w:t>
      </w:r>
      <w:proofErr w:type="spellStart"/>
      <w:r>
        <w:t>dieweyl</w:t>
      </w:r>
      <w:proofErr w:type="spellEnd"/>
      <w:r>
        <w:t xml:space="preserve"> </w:t>
      </w:r>
      <w:proofErr w:type="spellStart"/>
      <w:r>
        <w:t>sy</w:t>
      </w:r>
      <w:proofErr w:type="spellEnd"/>
      <w:r>
        <w:t xml:space="preserve"> </w:t>
      </w:r>
      <w:proofErr w:type="spellStart"/>
      <w:r>
        <w:t>seind</w:t>
      </w:r>
      <w:proofErr w:type="spellEnd"/>
      <w:r>
        <w:t xml:space="preserve"> / zum Hebre. 1. Er </w:t>
      </w:r>
      <w:proofErr w:type="spellStart"/>
      <w:r>
        <w:t>tregt</w:t>
      </w:r>
      <w:proofErr w:type="spellEnd"/>
      <w:r>
        <w:t xml:space="preserve"> alles durch die </w:t>
      </w:r>
      <w:proofErr w:type="spellStart"/>
      <w:r>
        <w:t>krafft</w:t>
      </w:r>
      <w:proofErr w:type="spellEnd"/>
      <w:r>
        <w:t xml:space="preserve"> seines </w:t>
      </w:r>
      <w:proofErr w:type="spellStart"/>
      <w:r>
        <w:t>worts</w:t>
      </w:r>
      <w:proofErr w:type="spellEnd"/>
      <w:r>
        <w:t xml:space="preserve">. </w:t>
      </w:r>
    </w:p>
    <w:p w14:paraId="10E5103F" w14:textId="77777777" w:rsidR="006662CA" w:rsidRDefault="006662CA" w:rsidP="006662CA">
      <w:pPr>
        <w:pStyle w:val="StandardWeb"/>
      </w:pPr>
      <w:r>
        <w:rPr>
          <w:rStyle w:val="Fett"/>
        </w:rPr>
        <w:t xml:space="preserve">Frag. </w:t>
      </w:r>
      <w:r>
        <w:br/>
        <w:t xml:space="preserve">Was </w:t>
      </w:r>
      <w:proofErr w:type="spellStart"/>
      <w:r>
        <w:t>lernestu</w:t>
      </w:r>
      <w:proofErr w:type="spellEnd"/>
      <w:r>
        <w:t xml:space="preserve"> in </w:t>
      </w:r>
      <w:proofErr w:type="spellStart"/>
      <w:r>
        <w:t>ainer</w:t>
      </w:r>
      <w:proofErr w:type="spellEnd"/>
      <w:r>
        <w:t xml:space="preserve"> summ / im ersten </w:t>
      </w:r>
      <w:proofErr w:type="spellStart"/>
      <w:r>
        <w:t>Artickel</w:t>
      </w:r>
      <w:proofErr w:type="spellEnd"/>
      <w:r>
        <w:t xml:space="preserve">? </w:t>
      </w:r>
    </w:p>
    <w:p w14:paraId="3EACF87C" w14:textId="77777777" w:rsidR="006662CA" w:rsidRDefault="006662CA" w:rsidP="006662CA">
      <w:pPr>
        <w:pStyle w:val="StandardWeb"/>
      </w:pPr>
      <w:proofErr w:type="spellStart"/>
      <w:r>
        <w:t>Ant</w:t>
      </w:r>
      <w:proofErr w:type="spellEnd"/>
      <w:r>
        <w:t xml:space="preserve">. </w:t>
      </w:r>
      <w:r>
        <w:br/>
        <w:t xml:space="preserve">Vier stuck / Zum ersten glaub ich / das ich </w:t>
      </w:r>
      <w:proofErr w:type="spellStart"/>
      <w:r>
        <w:t>ain</w:t>
      </w:r>
      <w:proofErr w:type="spellEnd"/>
      <w:r>
        <w:t xml:space="preserve"> Gott hab / der mich </w:t>
      </w:r>
      <w:proofErr w:type="spellStart"/>
      <w:r>
        <w:t>nit</w:t>
      </w:r>
      <w:proofErr w:type="spellEnd"/>
      <w:r>
        <w:t xml:space="preserve"> lassen wird. Das ander / Er ist der Vatter / der mich </w:t>
      </w:r>
      <w:proofErr w:type="spellStart"/>
      <w:r>
        <w:t>nit</w:t>
      </w:r>
      <w:proofErr w:type="spellEnd"/>
      <w:r>
        <w:t xml:space="preserve"> lassen </w:t>
      </w:r>
      <w:proofErr w:type="spellStart"/>
      <w:r>
        <w:t>kan</w:t>
      </w:r>
      <w:proofErr w:type="spellEnd"/>
      <w:r>
        <w:t xml:space="preserve"> / Er will mir das </w:t>
      </w:r>
      <w:proofErr w:type="spellStart"/>
      <w:r>
        <w:t>best</w:t>
      </w:r>
      <w:proofErr w:type="spellEnd"/>
      <w:r>
        <w:t xml:space="preserve"> thun / und will es gern thun. Das dritt / Er ist </w:t>
      </w:r>
      <w:proofErr w:type="spellStart"/>
      <w:r>
        <w:t>starck</w:t>
      </w:r>
      <w:proofErr w:type="spellEnd"/>
      <w:r>
        <w:t xml:space="preserve"> genug / Er </w:t>
      </w:r>
      <w:proofErr w:type="spellStart"/>
      <w:r>
        <w:t>kan</w:t>
      </w:r>
      <w:proofErr w:type="spellEnd"/>
      <w:r>
        <w:t xml:space="preserve"> ob mir halten / dann aller ding ist er gewaltig / </w:t>
      </w:r>
      <w:proofErr w:type="spellStart"/>
      <w:r>
        <w:t>unnd</w:t>
      </w:r>
      <w:proofErr w:type="spellEnd"/>
      <w:r>
        <w:t xml:space="preserve"> vermag </w:t>
      </w:r>
      <w:proofErr w:type="spellStart"/>
      <w:r>
        <w:t>niemandts</w:t>
      </w:r>
      <w:proofErr w:type="spellEnd"/>
      <w:r>
        <w:t xml:space="preserve"> nichts wider </w:t>
      </w:r>
      <w:proofErr w:type="spellStart"/>
      <w:r>
        <w:t>jn</w:t>
      </w:r>
      <w:proofErr w:type="spellEnd"/>
      <w:r>
        <w:t xml:space="preserve">. Das </w:t>
      </w:r>
      <w:proofErr w:type="spellStart"/>
      <w:r>
        <w:t>vierdt</w:t>
      </w:r>
      <w:proofErr w:type="spellEnd"/>
      <w:r>
        <w:t xml:space="preserve"> / Er hats </w:t>
      </w:r>
      <w:proofErr w:type="spellStart"/>
      <w:r>
        <w:t>bewisen</w:t>
      </w:r>
      <w:proofErr w:type="spellEnd"/>
      <w:r>
        <w:t xml:space="preserve"> / das er </w:t>
      </w:r>
      <w:proofErr w:type="spellStart"/>
      <w:r>
        <w:t>woell</w:t>
      </w:r>
      <w:proofErr w:type="spellEnd"/>
      <w:r>
        <w:t xml:space="preserve"> und </w:t>
      </w:r>
      <w:proofErr w:type="spellStart"/>
      <w:r>
        <w:t>künd</w:t>
      </w:r>
      <w:proofErr w:type="spellEnd"/>
      <w:r>
        <w:t xml:space="preserve"> </w:t>
      </w:r>
      <w:proofErr w:type="spellStart"/>
      <w:r>
        <w:t>helffen</w:t>
      </w:r>
      <w:proofErr w:type="spellEnd"/>
      <w:r>
        <w:t xml:space="preserve"> / in dem / das er </w:t>
      </w:r>
      <w:proofErr w:type="spellStart"/>
      <w:r>
        <w:t>himmel</w:t>
      </w:r>
      <w:proofErr w:type="spellEnd"/>
      <w:r>
        <w:t xml:space="preserve"> und </w:t>
      </w:r>
      <w:proofErr w:type="spellStart"/>
      <w:r>
        <w:t>erd</w:t>
      </w:r>
      <w:proofErr w:type="spellEnd"/>
      <w:r>
        <w:t xml:space="preserve"> erschaffen </w:t>
      </w:r>
      <w:proofErr w:type="spellStart"/>
      <w:r>
        <w:t>hatt</w:t>
      </w:r>
      <w:proofErr w:type="spellEnd"/>
      <w:r>
        <w:t xml:space="preserve">. </w:t>
      </w:r>
    </w:p>
    <w:p w14:paraId="0CC57E59" w14:textId="77777777" w:rsidR="006662CA" w:rsidRDefault="006662CA" w:rsidP="006662CA">
      <w:pPr>
        <w:pStyle w:val="StandardWeb"/>
      </w:pPr>
      <w:r>
        <w:rPr>
          <w:rStyle w:val="Fett"/>
        </w:rPr>
        <w:t xml:space="preserve">Das Ander stuck des Glaubens. Und in Jesum Christum seinen </w:t>
      </w:r>
      <w:proofErr w:type="spellStart"/>
      <w:r>
        <w:rPr>
          <w:rStyle w:val="Fett"/>
        </w:rPr>
        <w:t>ainigen</w:t>
      </w:r>
      <w:proofErr w:type="spellEnd"/>
      <w:r>
        <w:rPr>
          <w:rStyle w:val="Fett"/>
        </w:rPr>
        <w:t xml:space="preserve"> Sun / </w:t>
      </w:r>
      <w:proofErr w:type="spellStart"/>
      <w:r>
        <w:rPr>
          <w:rStyle w:val="Fett"/>
        </w:rPr>
        <w:t>unnsern</w:t>
      </w:r>
      <w:proofErr w:type="spellEnd"/>
      <w:r>
        <w:rPr>
          <w:rStyle w:val="Fett"/>
        </w:rPr>
        <w:t xml:space="preserve"> Herren.</w:t>
      </w:r>
      <w:r>
        <w:t xml:space="preserve"> </w:t>
      </w:r>
    </w:p>
    <w:p w14:paraId="0F8CD2E2" w14:textId="77777777" w:rsidR="006662CA" w:rsidRDefault="006662CA" w:rsidP="006662CA">
      <w:pPr>
        <w:pStyle w:val="StandardWeb"/>
      </w:pPr>
      <w:r>
        <w:rPr>
          <w:rStyle w:val="Fett"/>
        </w:rPr>
        <w:t xml:space="preserve">Frag. </w:t>
      </w:r>
      <w:r>
        <w:br/>
        <w:t xml:space="preserve">Was </w:t>
      </w:r>
      <w:proofErr w:type="spellStart"/>
      <w:r>
        <w:t>hayst</w:t>
      </w:r>
      <w:proofErr w:type="spellEnd"/>
      <w:r>
        <w:t xml:space="preserve"> dann / Ich glaub in Jesum Christum seinen </w:t>
      </w:r>
      <w:proofErr w:type="spellStart"/>
      <w:r>
        <w:t>ainigen</w:t>
      </w:r>
      <w:proofErr w:type="spellEnd"/>
      <w:r>
        <w:t xml:space="preserve"> Sun / </w:t>
      </w:r>
      <w:proofErr w:type="spellStart"/>
      <w:r>
        <w:t>unnsern</w:t>
      </w:r>
      <w:proofErr w:type="spellEnd"/>
      <w:r>
        <w:t xml:space="preserve"> Herren. </w:t>
      </w:r>
    </w:p>
    <w:p w14:paraId="2882E492" w14:textId="77777777" w:rsidR="006662CA" w:rsidRDefault="006662CA" w:rsidP="006662CA">
      <w:pPr>
        <w:pStyle w:val="StandardWeb"/>
      </w:pPr>
      <w:proofErr w:type="spellStart"/>
      <w:r>
        <w:t>Ant</w:t>
      </w:r>
      <w:proofErr w:type="spellEnd"/>
      <w:r>
        <w:t xml:space="preserve">. </w:t>
      </w:r>
      <w:r>
        <w:br/>
        <w:t xml:space="preserve">Es </w:t>
      </w:r>
      <w:proofErr w:type="spellStart"/>
      <w:r>
        <w:t>hayst</w:t>
      </w:r>
      <w:proofErr w:type="spellEnd"/>
      <w:r>
        <w:t xml:space="preserve"> / Ich verlaß mich auch / </w:t>
      </w:r>
      <w:proofErr w:type="spellStart"/>
      <w:r>
        <w:t>mitt</w:t>
      </w:r>
      <w:proofErr w:type="spellEnd"/>
      <w:r>
        <w:t xml:space="preserve"> </w:t>
      </w:r>
      <w:proofErr w:type="spellStart"/>
      <w:r>
        <w:t>gantzem</w:t>
      </w:r>
      <w:proofErr w:type="spellEnd"/>
      <w:r>
        <w:t xml:space="preserve"> </w:t>
      </w:r>
      <w:proofErr w:type="spellStart"/>
      <w:r>
        <w:t>hertzen</w:t>
      </w:r>
      <w:proofErr w:type="spellEnd"/>
      <w:r>
        <w:t xml:space="preserve"> / </w:t>
      </w:r>
      <w:proofErr w:type="spellStart"/>
      <w:r>
        <w:t>auff</w:t>
      </w:r>
      <w:proofErr w:type="spellEnd"/>
      <w:r>
        <w:t xml:space="preserve"> den </w:t>
      </w:r>
      <w:proofErr w:type="spellStart"/>
      <w:r>
        <w:t>aynigen</w:t>
      </w:r>
      <w:proofErr w:type="spellEnd"/>
      <w:r>
        <w:t xml:space="preserve"> / ewigen / natürlichen Sun Gottes / der mit dem Vatter </w:t>
      </w:r>
      <w:proofErr w:type="spellStart"/>
      <w:r>
        <w:t>ains</w:t>
      </w:r>
      <w:proofErr w:type="spellEnd"/>
      <w:r>
        <w:t xml:space="preserve"> / </w:t>
      </w:r>
      <w:proofErr w:type="spellStart"/>
      <w:r>
        <w:t>unnd</w:t>
      </w:r>
      <w:proofErr w:type="spellEnd"/>
      <w:r>
        <w:t xml:space="preserve"> </w:t>
      </w:r>
      <w:proofErr w:type="spellStart"/>
      <w:r>
        <w:t>gleycher</w:t>
      </w:r>
      <w:proofErr w:type="spellEnd"/>
      <w:r>
        <w:t xml:space="preserve"> Gott und Herr ist. </w:t>
      </w:r>
    </w:p>
    <w:p w14:paraId="40877EEB" w14:textId="77777777" w:rsidR="006662CA" w:rsidRDefault="006662CA" w:rsidP="006662CA">
      <w:pPr>
        <w:pStyle w:val="StandardWeb"/>
      </w:pPr>
      <w:r>
        <w:rPr>
          <w:rStyle w:val="Fett"/>
        </w:rPr>
        <w:t xml:space="preserve">Frag. </w:t>
      </w:r>
      <w:r>
        <w:br/>
        <w:t xml:space="preserve">Wie </w:t>
      </w:r>
      <w:proofErr w:type="spellStart"/>
      <w:r>
        <w:t>hayst</w:t>
      </w:r>
      <w:proofErr w:type="spellEnd"/>
      <w:r>
        <w:t xml:space="preserve"> der Sun Gottes? </w:t>
      </w:r>
    </w:p>
    <w:p w14:paraId="291CDAF5" w14:textId="77777777" w:rsidR="006662CA" w:rsidRDefault="006662CA" w:rsidP="006662CA">
      <w:pPr>
        <w:pStyle w:val="StandardWeb"/>
      </w:pPr>
      <w:proofErr w:type="spellStart"/>
      <w:r>
        <w:t>Ant</w:t>
      </w:r>
      <w:proofErr w:type="spellEnd"/>
      <w:r>
        <w:t xml:space="preserve">. </w:t>
      </w:r>
      <w:r>
        <w:br/>
        <w:t xml:space="preserve">Jesus Christus. Jesus / ist der </w:t>
      </w:r>
      <w:proofErr w:type="spellStart"/>
      <w:r>
        <w:t>nam</w:t>
      </w:r>
      <w:proofErr w:type="spellEnd"/>
      <w:r>
        <w:t xml:space="preserve"> des </w:t>
      </w:r>
      <w:proofErr w:type="spellStart"/>
      <w:r>
        <w:t>hayls</w:t>
      </w:r>
      <w:proofErr w:type="spellEnd"/>
      <w:r>
        <w:t xml:space="preserve"> / </w:t>
      </w:r>
      <w:proofErr w:type="spellStart"/>
      <w:r>
        <w:t>bedeüt</w:t>
      </w:r>
      <w:proofErr w:type="spellEnd"/>
      <w:r>
        <w:t xml:space="preserve"> als </w:t>
      </w:r>
      <w:proofErr w:type="spellStart"/>
      <w:r>
        <w:t>vil</w:t>
      </w:r>
      <w:proofErr w:type="spellEnd"/>
      <w:r>
        <w:t xml:space="preserve"> / als </w:t>
      </w:r>
      <w:proofErr w:type="spellStart"/>
      <w:r>
        <w:t>Hayland</w:t>
      </w:r>
      <w:proofErr w:type="spellEnd"/>
      <w:r>
        <w:t xml:space="preserve"> / gesund </w:t>
      </w:r>
      <w:proofErr w:type="spellStart"/>
      <w:r>
        <w:t>macher</w:t>
      </w:r>
      <w:proofErr w:type="spellEnd"/>
      <w:r>
        <w:t xml:space="preserve"> / </w:t>
      </w:r>
      <w:proofErr w:type="spellStart"/>
      <w:r>
        <w:t>schirmer</w:t>
      </w:r>
      <w:proofErr w:type="spellEnd"/>
      <w:r>
        <w:t xml:space="preserve"> / oder </w:t>
      </w:r>
      <w:proofErr w:type="spellStart"/>
      <w:r>
        <w:t>retter</w:t>
      </w:r>
      <w:proofErr w:type="spellEnd"/>
      <w:r>
        <w:t xml:space="preserve">. Dann er macht sein </w:t>
      </w:r>
      <w:proofErr w:type="spellStart"/>
      <w:r>
        <w:t>volck</w:t>
      </w:r>
      <w:proofErr w:type="spellEnd"/>
      <w:r>
        <w:t xml:space="preserve"> von </w:t>
      </w:r>
      <w:proofErr w:type="spellStart"/>
      <w:r>
        <w:t>jren</w:t>
      </w:r>
      <w:proofErr w:type="spellEnd"/>
      <w:r>
        <w:t xml:space="preserve"> </w:t>
      </w:r>
      <w:proofErr w:type="spellStart"/>
      <w:r>
        <w:t>sünden</w:t>
      </w:r>
      <w:proofErr w:type="spellEnd"/>
      <w:r>
        <w:t xml:space="preserve"> </w:t>
      </w:r>
      <w:proofErr w:type="spellStart"/>
      <w:r>
        <w:t>salig</w:t>
      </w:r>
      <w:proofErr w:type="spellEnd"/>
      <w:r>
        <w:t xml:space="preserve"> Math. 1. Christus aber ist der </w:t>
      </w:r>
      <w:proofErr w:type="spellStart"/>
      <w:r>
        <w:t>nam</w:t>
      </w:r>
      <w:proofErr w:type="spellEnd"/>
      <w:r>
        <w:t xml:space="preserve"> seiner </w:t>
      </w:r>
      <w:proofErr w:type="spellStart"/>
      <w:r>
        <w:t>herlichait</w:t>
      </w:r>
      <w:proofErr w:type="spellEnd"/>
      <w:r>
        <w:t xml:space="preserve"> / Dann Christus ist als </w:t>
      </w:r>
      <w:proofErr w:type="spellStart"/>
      <w:r>
        <w:t>vil</w:t>
      </w:r>
      <w:proofErr w:type="spellEnd"/>
      <w:r>
        <w:t xml:space="preserve"> / als der gesalbet. Die Küng </w:t>
      </w:r>
      <w:proofErr w:type="spellStart"/>
      <w:r>
        <w:t>warden</w:t>
      </w:r>
      <w:proofErr w:type="spellEnd"/>
      <w:r>
        <w:t xml:space="preserve"> gesalbet / demnach </w:t>
      </w:r>
      <w:proofErr w:type="spellStart"/>
      <w:r>
        <w:t>wirt</w:t>
      </w:r>
      <w:proofErr w:type="spellEnd"/>
      <w:r>
        <w:t xml:space="preserve"> Christus auch der gesalbet genannt / dann er ist der </w:t>
      </w:r>
      <w:proofErr w:type="spellStart"/>
      <w:r>
        <w:t>gwaltig</w:t>
      </w:r>
      <w:proofErr w:type="spellEnd"/>
      <w:r>
        <w:t xml:space="preserve"> </w:t>
      </w:r>
      <w:proofErr w:type="spellStart"/>
      <w:r>
        <w:t>sun</w:t>
      </w:r>
      <w:proofErr w:type="spellEnd"/>
      <w:r>
        <w:t xml:space="preserve"> Gottes / der mit dem Vatter </w:t>
      </w:r>
      <w:proofErr w:type="spellStart"/>
      <w:r>
        <w:t>herscht</w:t>
      </w:r>
      <w:proofErr w:type="spellEnd"/>
      <w:r>
        <w:t xml:space="preserve"> und alle ding regiert. </w:t>
      </w:r>
    </w:p>
    <w:p w14:paraId="5308BDD2" w14:textId="77777777" w:rsidR="006662CA" w:rsidRDefault="006662CA" w:rsidP="006662CA">
      <w:pPr>
        <w:pStyle w:val="StandardWeb"/>
      </w:pPr>
      <w:r>
        <w:rPr>
          <w:rStyle w:val="Fett"/>
        </w:rPr>
        <w:t xml:space="preserve">Frag. </w:t>
      </w:r>
      <w:r>
        <w:br/>
      </w:r>
      <w:proofErr w:type="spellStart"/>
      <w:r>
        <w:t>Warumb</w:t>
      </w:r>
      <w:proofErr w:type="spellEnd"/>
      <w:r>
        <w:t xml:space="preserve"> </w:t>
      </w:r>
      <w:proofErr w:type="spellStart"/>
      <w:r>
        <w:t>hayssest</w:t>
      </w:r>
      <w:proofErr w:type="spellEnd"/>
      <w:r>
        <w:t xml:space="preserve"> </w:t>
      </w:r>
      <w:proofErr w:type="spellStart"/>
      <w:r>
        <w:t>jn</w:t>
      </w:r>
      <w:proofErr w:type="spellEnd"/>
      <w:r>
        <w:t xml:space="preserve"> den </w:t>
      </w:r>
      <w:proofErr w:type="spellStart"/>
      <w:r>
        <w:t>ainigen</w:t>
      </w:r>
      <w:proofErr w:type="spellEnd"/>
      <w:r>
        <w:t xml:space="preserve"> </w:t>
      </w:r>
      <w:proofErr w:type="spellStart"/>
      <w:r>
        <w:t>sun</w:t>
      </w:r>
      <w:proofErr w:type="spellEnd"/>
      <w:r>
        <w:t xml:space="preserve"> Gottes. </w:t>
      </w:r>
    </w:p>
    <w:p w14:paraId="116712CF" w14:textId="77777777" w:rsidR="006662CA" w:rsidRDefault="006662CA" w:rsidP="006662CA">
      <w:pPr>
        <w:pStyle w:val="StandardWeb"/>
      </w:pPr>
      <w:proofErr w:type="spellStart"/>
      <w:r>
        <w:t>Ant</w:t>
      </w:r>
      <w:proofErr w:type="spellEnd"/>
      <w:r>
        <w:t xml:space="preserve">. </w:t>
      </w:r>
      <w:r>
        <w:br/>
      </w:r>
      <w:proofErr w:type="spellStart"/>
      <w:r>
        <w:t>Darumb</w:t>
      </w:r>
      <w:proofErr w:type="spellEnd"/>
      <w:r>
        <w:t xml:space="preserve"> / das Jesus Christus der natürlich Sun Gottes ist / also / das er </w:t>
      </w:r>
      <w:proofErr w:type="spellStart"/>
      <w:r>
        <w:t>kain</w:t>
      </w:r>
      <w:proofErr w:type="spellEnd"/>
      <w:r>
        <w:t xml:space="preserve"> andern solchen </w:t>
      </w:r>
      <w:proofErr w:type="spellStart"/>
      <w:r>
        <w:t>sun</w:t>
      </w:r>
      <w:proofErr w:type="spellEnd"/>
      <w:r>
        <w:t xml:space="preserve"> </w:t>
      </w:r>
      <w:proofErr w:type="spellStart"/>
      <w:r>
        <w:t>hatt</w:t>
      </w:r>
      <w:proofErr w:type="spellEnd"/>
      <w:r>
        <w:t xml:space="preserve"> / Dann wie </w:t>
      </w:r>
      <w:proofErr w:type="spellStart"/>
      <w:r>
        <w:t>wol</w:t>
      </w:r>
      <w:proofErr w:type="spellEnd"/>
      <w:r>
        <w:t xml:space="preserve"> wir </w:t>
      </w:r>
      <w:proofErr w:type="spellStart"/>
      <w:r>
        <w:t>Sün</w:t>
      </w:r>
      <w:proofErr w:type="spellEnd"/>
      <w:r>
        <w:t xml:space="preserve"> und </w:t>
      </w:r>
      <w:proofErr w:type="spellStart"/>
      <w:r>
        <w:t>kinder</w:t>
      </w:r>
      <w:proofErr w:type="spellEnd"/>
      <w:r>
        <w:t xml:space="preserve"> Gottes genennt werden / </w:t>
      </w:r>
      <w:proofErr w:type="spellStart"/>
      <w:r>
        <w:t>seind</w:t>
      </w:r>
      <w:proofErr w:type="spellEnd"/>
      <w:r>
        <w:t xml:space="preserve"> wir doch nun </w:t>
      </w:r>
      <w:proofErr w:type="spellStart"/>
      <w:r>
        <w:t>angenomne</w:t>
      </w:r>
      <w:proofErr w:type="spellEnd"/>
      <w:r>
        <w:t xml:space="preserve"> </w:t>
      </w:r>
      <w:proofErr w:type="spellStart"/>
      <w:r>
        <w:t>kinder</w:t>
      </w:r>
      <w:proofErr w:type="spellEnd"/>
      <w:r>
        <w:t xml:space="preserve"> / </w:t>
      </w:r>
      <w:proofErr w:type="spellStart"/>
      <w:r>
        <w:t>nit</w:t>
      </w:r>
      <w:proofErr w:type="spellEnd"/>
      <w:r>
        <w:t xml:space="preserve"> </w:t>
      </w:r>
      <w:proofErr w:type="spellStart"/>
      <w:r>
        <w:t>erborne</w:t>
      </w:r>
      <w:proofErr w:type="spellEnd"/>
      <w:r>
        <w:t xml:space="preserve">. Aber Jesus Christus ist sein </w:t>
      </w:r>
      <w:proofErr w:type="spellStart"/>
      <w:r>
        <w:t>aingeborner</w:t>
      </w:r>
      <w:proofErr w:type="spellEnd"/>
      <w:r>
        <w:t xml:space="preserve"> </w:t>
      </w:r>
      <w:proofErr w:type="spellStart"/>
      <w:r>
        <w:t>sun</w:t>
      </w:r>
      <w:proofErr w:type="spellEnd"/>
      <w:r>
        <w:t xml:space="preserve"> / </w:t>
      </w:r>
      <w:proofErr w:type="spellStart"/>
      <w:r>
        <w:t>darumb</w:t>
      </w:r>
      <w:proofErr w:type="spellEnd"/>
      <w:r>
        <w:t xml:space="preserve"> ist er </w:t>
      </w:r>
      <w:proofErr w:type="spellStart"/>
      <w:r>
        <w:t>nit</w:t>
      </w:r>
      <w:proofErr w:type="spellEnd"/>
      <w:r>
        <w:t xml:space="preserve"> </w:t>
      </w:r>
      <w:proofErr w:type="spellStart"/>
      <w:r>
        <w:t>ain</w:t>
      </w:r>
      <w:proofErr w:type="spellEnd"/>
      <w:r>
        <w:t xml:space="preserve"> </w:t>
      </w:r>
      <w:proofErr w:type="spellStart"/>
      <w:r>
        <w:t>sun</w:t>
      </w:r>
      <w:proofErr w:type="spellEnd"/>
      <w:r>
        <w:t xml:space="preserve"> wie wir / oder er </w:t>
      </w:r>
      <w:proofErr w:type="spellStart"/>
      <w:r>
        <w:t>waer</w:t>
      </w:r>
      <w:proofErr w:type="spellEnd"/>
      <w:r>
        <w:t xml:space="preserve"> </w:t>
      </w:r>
      <w:proofErr w:type="spellStart"/>
      <w:r>
        <w:t>nit</w:t>
      </w:r>
      <w:proofErr w:type="spellEnd"/>
      <w:r>
        <w:t xml:space="preserve"> </w:t>
      </w:r>
      <w:proofErr w:type="spellStart"/>
      <w:r>
        <w:t>ain</w:t>
      </w:r>
      <w:proofErr w:type="spellEnd"/>
      <w:r>
        <w:t xml:space="preserve"> </w:t>
      </w:r>
      <w:proofErr w:type="spellStart"/>
      <w:r>
        <w:t>ainiger</w:t>
      </w:r>
      <w:proofErr w:type="spellEnd"/>
      <w:r>
        <w:t xml:space="preserve"> / sonder alle </w:t>
      </w:r>
      <w:proofErr w:type="spellStart"/>
      <w:r>
        <w:t>kinder</w:t>
      </w:r>
      <w:proofErr w:type="spellEnd"/>
      <w:r>
        <w:t xml:space="preserve"> Gottes </w:t>
      </w:r>
      <w:proofErr w:type="spellStart"/>
      <w:r>
        <w:t>waeren</w:t>
      </w:r>
      <w:proofErr w:type="spellEnd"/>
      <w:r>
        <w:t xml:space="preserve"> </w:t>
      </w:r>
      <w:proofErr w:type="spellStart"/>
      <w:r>
        <w:t>gemainlich</w:t>
      </w:r>
      <w:proofErr w:type="spellEnd"/>
      <w:r>
        <w:t xml:space="preserve"> mit </w:t>
      </w:r>
      <w:proofErr w:type="spellStart"/>
      <w:r>
        <w:t>jm</w:t>
      </w:r>
      <w:proofErr w:type="spellEnd"/>
      <w:r>
        <w:t xml:space="preserve"> </w:t>
      </w:r>
      <w:proofErr w:type="spellStart"/>
      <w:r>
        <w:t>kinder</w:t>
      </w:r>
      <w:proofErr w:type="spellEnd"/>
      <w:r>
        <w:t xml:space="preserve">. So er aber der </w:t>
      </w:r>
      <w:proofErr w:type="spellStart"/>
      <w:r>
        <w:t>aynig</w:t>
      </w:r>
      <w:proofErr w:type="spellEnd"/>
      <w:r>
        <w:t xml:space="preserve"> ist / so </w:t>
      </w:r>
      <w:proofErr w:type="spellStart"/>
      <w:r>
        <w:t>volget</w:t>
      </w:r>
      <w:proofErr w:type="spellEnd"/>
      <w:r>
        <w:t xml:space="preserve"> / das er der natürlich </w:t>
      </w:r>
      <w:proofErr w:type="spellStart"/>
      <w:r>
        <w:t>sun</w:t>
      </w:r>
      <w:proofErr w:type="spellEnd"/>
      <w:r>
        <w:t xml:space="preserve"> Gottes ist. Das </w:t>
      </w:r>
      <w:proofErr w:type="spellStart"/>
      <w:r>
        <w:t>wort</w:t>
      </w:r>
      <w:proofErr w:type="spellEnd"/>
      <w:r>
        <w:t xml:space="preserve"> </w:t>
      </w:r>
      <w:proofErr w:type="spellStart"/>
      <w:r>
        <w:t>aynig</w:t>
      </w:r>
      <w:proofErr w:type="spellEnd"/>
      <w:r>
        <w:t xml:space="preserve"> / </w:t>
      </w:r>
      <w:proofErr w:type="spellStart"/>
      <w:r>
        <w:t>hatt</w:t>
      </w:r>
      <w:proofErr w:type="spellEnd"/>
      <w:r>
        <w:t xml:space="preserve"> </w:t>
      </w:r>
      <w:proofErr w:type="spellStart"/>
      <w:r>
        <w:t>vil</w:t>
      </w:r>
      <w:proofErr w:type="spellEnd"/>
      <w:r>
        <w:t xml:space="preserve"> </w:t>
      </w:r>
      <w:proofErr w:type="spellStart"/>
      <w:r>
        <w:t>hinder</w:t>
      </w:r>
      <w:proofErr w:type="spellEnd"/>
      <w:r>
        <w:t xml:space="preserve"> </w:t>
      </w:r>
      <w:proofErr w:type="spellStart"/>
      <w:r>
        <w:t>jm</w:t>
      </w:r>
      <w:proofErr w:type="spellEnd"/>
      <w:r>
        <w:t xml:space="preserve"> / so ich sprich / Ich glaub in Jesum Christum sein </w:t>
      </w:r>
      <w:proofErr w:type="spellStart"/>
      <w:r>
        <w:t>aynigen</w:t>
      </w:r>
      <w:proofErr w:type="spellEnd"/>
      <w:r>
        <w:t xml:space="preserve"> Sun / ist gleich als ob ich sagte / </w:t>
      </w:r>
      <w:proofErr w:type="spellStart"/>
      <w:r>
        <w:t>Got</w:t>
      </w:r>
      <w:proofErr w:type="spellEnd"/>
      <w:r>
        <w:t xml:space="preserve"> hat nichts </w:t>
      </w:r>
      <w:proofErr w:type="spellStart"/>
      <w:r>
        <w:t>liebers</w:t>
      </w:r>
      <w:proofErr w:type="spellEnd"/>
      <w:r>
        <w:t xml:space="preserve"> / noch bessers </w:t>
      </w:r>
      <w:proofErr w:type="spellStart"/>
      <w:r>
        <w:t>gehebt</w:t>
      </w:r>
      <w:proofErr w:type="spellEnd"/>
      <w:r>
        <w:t xml:space="preserve"> dann sein </w:t>
      </w:r>
      <w:proofErr w:type="spellStart"/>
      <w:r>
        <w:t>ainigen</w:t>
      </w:r>
      <w:proofErr w:type="spellEnd"/>
      <w:r>
        <w:t xml:space="preserve"> </w:t>
      </w:r>
      <w:proofErr w:type="spellStart"/>
      <w:r>
        <w:t>sun</w:t>
      </w:r>
      <w:proofErr w:type="spellEnd"/>
      <w:r>
        <w:t xml:space="preserve"> / den er uns </w:t>
      </w:r>
      <w:proofErr w:type="spellStart"/>
      <w:r>
        <w:t>geschenckt</w:t>
      </w:r>
      <w:proofErr w:type="spellEnd"/>
      <w:r>
        <w:t xml:space="preserve"> hat. </w:t>
      </w:r>
      <w:proofErr w:type="spellStart"/>
      <w:r>
        <w:t>Hett</w:t>
      </w:r>
      <w:proofErr w:type="spellEnd"/>
      <w:r>
        <w:t xml:space="preserve"> er etwas bessers / oder </w:t>
      </w:r>
      <w:proofErr w:type="spellStart"/>
      <w:r>
        <w:t>liebers</w:t>
      </w:r>
      <w:proofErr w:type="spellEnd"/>
      <w:r>
        <w:t xml:space="preserve"> </w:t>
      </w:r>
      <w:proofErr w:type="spellStart"/>
      <w:r>
        <w:t>gehept</w:t>
      </w:r>
      <w:proofErr w:type="spellEnd"/>
      <w:r>
        <w:t xml:space="preserve"> / so </w:t>
      </w:r>
      <w:proofErr w:type="spellStart"/>
      <w:r>
        <w:t>hett</w:t>
      </w:r>
      <w:proofErr w:type="spellEnd"/>
      <w:r>
        <w:t xml:space="preserve"> ers </w:t>
      </w:r>
      <w:proofErr w:type="spellStart"/>
      <w:r>
        <w:t>unns</w:t>
      </w:r>
      <w:proofErr w:type="spellEnd"/>
      <w:r>
        <w:t xml:space="preserve"> auch </w:t>
      </w:r>
      <w:proofErr w:type="spellStart"/>
      <w:r>
        <w:t>geschenckt</w:t>
      </w:r>
      <w:proofErr w:type="spellEnd"/>
      <w:r>
        <w:t xml:space="preserve"> / so hold ist er uns. </w:t>
      </w:r>
    </w:p>
    <w:p w14:paraId="3A4949CB" w14:textId="77777777" w:rsidR="006662CA" w:rsidRDefault="006662CA" w:rsidP="006662CA">
      <w:pPr>
        <w:pStyle w:val="StandardWeb"/>
      </w:pPr>
      <w:r>
        <w:rPr>
          <w:rStyle w:val="Fett"/>
        </w:rPr>
        <w:t xml:space="preserve">Frag. </w:t>
      </w:r>
      <w:r>
        <w:t>\\</w:t>
      </w:r>
      <w:proofErr w:type="spellStart"/>
      <w:r>
        <w:t>Wartzu</w:t>
      </w:r>
      <w:proofErr w:type="spellEnd"/>
      <w:r>
        <w:t xml:space="preserve"> dienet der </w:t>
      </w:r>
      <w:proofErr w:type="spellStart"/>
      <w:r>
        <w:t>Artickel</w:t>
      </w:r>
      <w:proofErr w:type="spellEnd"/>
      <w:r>
        <w:t xml:space="preserve">? </w:t>
      </w:r>
    </w:p>
    <w:p w14:paraId="28A0CC3C" w14:textId="77777777" w:rsidR="006662CA" w:rsidRDefault="006662CA" w:rsidP="006662CA">
      <w:pPr>
        <w:pStyle w:val="StandardWeb"/>
      </w:pPr>
      <w:proofErr w:type="spellStart"/>
      <w:r>
        <w:t>Ant</w:t>
      </w:r>
      <w:proofErr w:type="spellEnd"/>
      <w:r>
        <w:t xml:space="preserve">. </w:t>
      </w:r>
      <w:r>
        <w:br/>
        <w:t xml:space="preserve">wir sollen ernstlich zu </w:t>
      </w:r>
      <w:proofErr w:type="spellStart"/>
      <w:r>
        <w:t>hertzen</w:t>
      </w:r>
      <w:proofErr w:type="spellEnd"/>
      <w:r>
        <w:t xml:space="preserve"> nehmen / das </w:t>
      </w:r>
      <w:proofErr w:type="spellStart"/>
      <w:r>
        <w:t>Got</w:t>
      </w:r>
      <w:proofErr w:type="spellEnd"/>
      <w:r>
        <w:t xml:space="preserve"> sein </w:t>
      </w:r>
      <w:proofErr w:type="spellStart"/>
      <w:r>
        <w:t>aynigen</w:t>
      </w:r>
      <w:proofErr w:type="spellEnd"/>
      <w:r>
        <w:t xml:space="preserve"> Sun hat lassen </w:t>
      </w:r>
      <w:proofErr w:type="spellStart"/>
      <w:r>
        <w:t>mensch</w:t>
      </w:r>
      <w:proofErr w:type="spellEnd"/>
      <w:r>
        <w:t xml:space="preserve"> werden / In / uns / und für uns geben / </w:t>
      </w:r>
      <w:proofErr w:type="spellStart"/>
      <w:r>
        <w:t>darmit</w:t>
      </w:r>
      <w:proofErr w:type="spellEnd"/>
      <w:r>
        <w:t xml:space="preserve"> uns sein </w:t>
      </w:r>
      <w:proofErr w:type="spellStart"/>
      <w:r>
        <w:t>vaetterlich</w:t>
      </w:r>
      <w:proofErr w:type="spellEnd"/>
      <w:r>
        <w:t xml:space="preserve"> lieb / die er gegen uns </w:t>
      </w:r>
      <w:proofErr w:type="spellStart"/>
      <w:r>
        <w:t>tregt</w:t>
      </w:r>
      <w:proofErr w:type="spellEnd"/>
      <w:r>
        <w:t xml:space="preserve"> / </w:t>
      </w:r>
      <w:proofErr w:type="spellStart"/>
      <w:r>
        <w:t>eroeffnet</w:t>
      </w:r>
      <w:proofErr w:type="spellEnd"/>
      <w:r>
        <w:t xml:space="preserve">. </w:t>
      </w:r>
    </w:p>
    <w:p w14:paraId="3BC7EB52" w14:textId="77777777" w:rsidR="006662CA" w:rsidRDefault="006662CA" w:rsidP="006662CA">
      <w:pPr>
        <w:pStyle w:val="StandardWeb"/>
      </w:pPr>
      <w:r>
        <w:t xml:space="preserve">Wir sehen bey den </w:t>
      </w:r>
      <w:proofErr w:type="spellStart"/>
      <w:r>
        <w:t>menschen</w:t>
      </w:r>
      <w:proofErr w:type="spellEnd"/>
      <w:r>
        <w:t xml:space="preserve"> / das all </w:t>
      </w:r>
      <w:proofErr w:type="spellStart"/>
      <w:r>
        <w:t>gutthaten</w:t>
      </w:r>
      <w:proofErr w:type="spellEnd"/>
      <w:r>
        <w:t xml:space="preserve"> </w:t>
      </w:r>
      <w:proofErr w:type="spellStart"/>
      <w:r>
        <w:t>wol</w:t>
      </w:r>
      <w:proofErr w:type="spellEnd"/>
      <w:r>
        <w:t xml:space="preserve"> </w:t>
      </w:r>
      <w:proofErr w:type="spellStart"/>
      <w:r>
        <w:t>verthaediget</w:t>
      </w:r>
      <w:proofErr w:type="spellEnd"/>
      <w:r>
        <w:t xml:space="preserve"> werden / die </w:t>
      </w:r>
      <w:proofErr w:type="spellStart"/>
      <w:r>
        <w:t>ainer</w:t>
      </w:r>
      <w:proofErr w:type="spellEnd"/>
      <w:r>
        <w:t xml:space="preserve"> thut sich </w:t>
      </w:r>
      <w:proofErr w:type="spellStart"/>
      <w:r>
        <w:t>selbs</w:t>
      </w:r>
      <w:proofErr w:type="spellEnd"/>
      <w:r>
        <w:t xml:space="preserve"> </w:t>
      </w:r>
      <w:proofErr w:type="spellStart"/>
      <w:r>
        <w:t>unangriffen</w:t>
      </w:r>
      <w:proofErr w:type="spellEnd"/>
      <w:r>
        <w:t xml:space="preserve"> / wann aber der </w:t>
      </w:r>
      <w:proofErr w:type="spellStart"/>
      <w:r>
        <w:t>mensch</w:t>
      </w:r>
      <w:proofErr w:type="spellEnd"/>
      <w:r>
        <w:t xml:space="preserve"> sich </w:t>
      </w:r>
      <w:proofErr w:type="spellStart"/>
      <w:r>
        <w:t>selbs</w:t>
      </w:r>
      <w:proofErr w:type="spellEnd"/>
      <w:r>
        <w:t xml:space="preserve"> </w:t>
      </w:r>
      <w:proofErr w:type="spellStart"/>
      <w:r>
        <w:t>angreifft</w:t>
      </w:r>
      <w:proofErr w:type="spellEnd"/>
      <w:r>
        <w:t xml:space="preserve"> / dann so sehen wir das er </w:t>
      </w:r>
      <w:proofErr w:type="spellStart"/>
      <w:r>
        <w:t>unns</w:t>
      </w:r>
      <w:proofErr w:type="spellEnd"/>
      <w:r>
        <w:t xml:space="preserve"> </w:t>
      </w:r>
      <w:proofErr w:type="spellStart"/>
      <w:r>
        <w:t>gründtlich</w:t>
      </w:r>
      <w:proofErr w:type="spellEnd"/>
      <w:r>
        <w:t xml:space="preserve"> lieb </w:t>
      </w:r>
      <w:proofErr w:type="spellStart"/>
      <w:r>
        <w:t>hatt</w:t>
      </w:r>
      <w:proofErr w:type="spellEnd"/>
      <w:r>
        <w:t xml:space="preserve">. Also da Gott sich </w:t>
      </w:r>
      <w:proofErr w:type="spellStart"/>
      <w:r>
        <w:t>selbs</w:t>
      </w:r>
      <w:proofErr w:type="spellEnd"/>
      <w:r>
        <w:t xml:space="preserve"> angriff / schickt sein </w:t>
      </w:r>
      <w:proofErr w:type="spellStart"/>
      <w:r>
        <w:t>ainigen</w:t>
      </w:r>
      <w:proofErr w:type="spellEnd"/>
      <w:r>
        <w:t xml:space="preserve"> Sun / unser Natur an sich </w:t>
      </w:r>
      <w:proofErr w:type="spellStart"/>
      <w:r>
        <w:t>zunemen</w:t>
      </w:r>
      <w:proofErr w:type="spellEnd"/>
      <w:r>
        <w:t xml:space="preserve"> / das sahen wir das er uns </w:t>
      </w:r>
      <w:proofErr w:type="spellStart"/>
      <w:r>
        <w:t>auffs</w:t>
      </w:r>
      <w:proofErr w:type="spellEnd"/>
      <w:r>
        <w:t xml:space="preserve"> </w:t>
      </w:r>
      <w:proofErr w:type="spellStart"/>
      <w:r>
        <w:t>hoechst</w:t>
      </w:r>
      <w:proofErr w:type="spellEnd"/>
      <w:r>
        <w:t xml:space="preserve"> lieb </w:t>
      </w:r>
      <w:proofErr w:type="spellStart"/>
      <w:r>
        <w:t>hett</w:t>
      </w:r>
      <w:proofErr w:type="spellEnd"/>
      <w:r>
        <w:t xml:space="preserve"> / ja als lieb / als sich </w:t>
      </w:r>
      <w:proofErr w:type="spellStart"/>
      <w:r>
        <w:t>selbs</w:t>
      </w:r>
      <w:proofErr w:type="spellEnd"/>
      <w:r>
        <w:t xml:space="preserve">. So er sich </w:t>
      </w:r>
      <w:proofErr w:type="spellStart"/>
      <w:r>
        <w:t>selbs</w:t>
      </w:r>
      <w:proofErr w:type="spellEnd"/>
      <w:r>
        <w:t xml:space="preserve"> für </w:t>
      </w:r>
      <w:proofErr w:type="spellStart"/>
      <w:r>
        <w:t>unns</w:t>
      </w:r>
      <w:proofErr w:type="spellEnd"/>
      <w:r>
        <w:t xml:space="preserve"> geben </w:t>
      </w:r>
      <w:proofErr w:type="spellStart"/>
      <w:r>
        <w:t>hatt</w:t>
      </w:r>
      <w:proofErr w:type="spellEnd"/>
      <w:r>
        <w:t xml:space="preserve">. </w:t>
      </w:r>
    </w:p>
    <w:p w14:paraId="7F9B743D" w14:textId="77777777" w:rsidR="006662CA" w:rsidRDefault="006662CA" w:rsidP="006662CA">
      <w:pPr>
        <w:pStyle w:val="StandardWeb"/>
      </w:pPr>
      <w:r>
        <w:rPr>
          <w:rStyle w:val="Fett"/>
        </w:rPr>
        <w:t xml:space="preserve">Frag. </w:t>
      </w:r>
      <w:r>
        <w:br/>
        <w:t xml:space="preserve">Hast </w:t>
      </w:r>
      <w:proofErr w:type="spellStart"/>
      <w:r>
        <w:t>mer</w:t>
      </w:r>
      <w:proofErr w:type="spellEnd"/>
      <w:r>
        <w:t xml:space="preserve"> etwas </w:t>
      </w:r>
      <w:proofErr w:type="spellStart"/>
      <w:r>
        <w:t>auß</w:t>
      </w:r>
      <w:proofErr w:type="spellEnd"/>
      <w:r>
        <w:t xml:space="preserve"> dem gelernet. </w:t>
      </w:r>
    </w:p>
    <w:p w14:paraId="09C744FF" w14:textId="77777777" w:rsidR="006662CA" w:rsidRDefault="006662CA" w:rsidP="006662CA">
      <w:pPr>
        <w:pStyle w:val="StandardWeb"/>
      </w:pPr>
      <w:proofErr w:type="spellStart"/>
      <w:r>
        <w:t>Ant</w:t>
      </w:r>
      <w:proofErr w:type="spellEnd"/>
      <w:r>
        <w:t xml:space="preserve">. </w:t>
      </w:r>
      <w:r>
        <w:br/>
        <w:t xml:space="preserve">Ja / der </w:t>
      </w:r>
      <w:proofErr w:type="spellStart"/>
      <w:r>
        <w:t>ainig</w:t>
      </w:r>
      <w:proofErr w:type="spellEnd"/>
      <w:r>
        <w:t xml:space="preserve"> </w:t>
      </w:r>
      <w:proofErr w:type="spellStart"/>
      <w:r>
        <w:t>sun</w:t>
      </w:r>
      <w:proofErr w:type="spellEnd"/>
      <w:r>
        <w:t xml:space="preserve"> Gottes ist das gewiß </w:t>
      </w:r>
      <w:proofErr w:type="spellStart"/>
      <w:r>
        <w:t>underpfand</w:t>
      </w:r>
      <w:proofErr w:type="spellEnd"/>
      <w:r>
        <w:t xml:space="preserve"> </w:t>
      </w:r>
      <w:proofErr w:type="spellStart"/>
      <w:r>
        <w:t>goetlicher</w:t>
      </w:r>
      <w:proofErr w:type="spellEnd"/>
      <w:r>
        <w:t xml:space="preserve"> </w:t>
      </w:r>
      <w:proofErr w:type="spellStart"/>
      <w:r>
        <w:t>huld</w:t>
      </w:r>
      <w:proofErr w:type="spellEnd"/>
      <w:r>
        <w:t xml:space="preserve"> / </w:t>
      </w:r>
      <w:proofErr w:type="spellStart"/>
      <w:r>
        <w:t>darbey</w:t>
      </w:r>
      <w:proofErr w:type="spellEnd"/>
      <w:r>
        <w:t xml:space="preserve"> wir </w:t>
      </w:r>
      <w:proofErr w:type="spellStart"/>
      <w:r>
        <w:t>gwißlich</w:t>
      </w:r>
      <w:proofErr w:type="spellEnd"/>
      <w:r>
        <w:t xml:space="preserve"> sehen / das sich Gott unsers </w:t>
      </w:r>
      <w:proofErr w:type="spellStart"/>
      <w:r>
        <w:t>unglücks</w:t>
      </w:r>
      <w:proofErr w:type="spellEnd"/>
      <w:r>
        <w:t xml:space="preserve"> </w:t>
      </w:r>
      <w:proofErr w:type="spellStart"/>
      <w:r>
        <w:t>annymbt</w:t>
      </w:r>
      <w:proofErr w:type="spellEnd"/>
      <w:r>
        <w:t xml:space="preserve">. Wann schon </w:t>
      </w:r>
      <w:proofErr w:type="spellStart"/>
      <w:r>
        <w:t>ain</w:t>
      </w:r>
      <w:proofErr w:type="spellEnd"/>
      <w:r>
        <w:t xml:space="preserve"> Engel / </w:t>
      </w:r>
      <w:proofErr w:type="spellStart"/>
      <w:r>
        <w:t>ain</w:t>
      </w:r>
      <w:proofErr w:type="spellEnd"/>
      <w:r>
        <w:t xml:space="preserve"> Prophet / oder </w:t>
      </w:r>
      <w:proofErr w:type="spellStart"/>
      <w:r>
        <w:t>ain</w:t>
      </w:r>
      <w:proofErr w:type="spellEnd"/>
      <w:r>
        <w:t xml:space="preserve"> </w:t>
      </w:r>
      <w:proofErr w:type="spellStart"/>
      <w:r>
        <w:t>hailiger</w:t>
      </w:r>
      <w:proofErr w:type="spellEnd"/>
      <w:r>
        <w:t xml:space="preserve"> man </w:t>
      </w:r>
      <w:proofErr w:type="spellStart"/>
      <w:r>
        <w:t>unns</w:t>
      </w:r>
      <w:proofErr w:type="spellEnd"/>
      <w:r>
        <w:t xml:space="preserve"> die </w:t>
      </w:r>
      <w:proofErr w:type="spellStart"/>
      <w:r>
        <w:t>gnad</w:t>
      </w:r>
      <w:proofErr w:type="spellEnd"/>
      <w:r>
        <w:t xml:space="preserve"> Gottes </w:t>
      </w:r>
      <w:proofErr w:type="spellStart"/>
      <w:r>
        <w:t>verhaist</w:t>
      </w:r>
      <w:proofErr w:type="spellEnd"/>
      <w:r>
        <w:t xml:space="preserve"> / so </w:t>
      </w:r>
      <w:proofErr w:type="spellStart"/>
      <w:r>
        <w:t>zweyflet</w:t>
      </w:r>
      <w:proofErr w:type="spellEnd"/>
      <w:r>
        <w:t xml:space="preserve"> </w:t>
      </w:r>
      <w:proofErr w:type="spellStart"/>
      <w:r>
        <w:t>dannocht</w:t>
      </w:r>
      <w:proofErr w:type="spellEnd"/>
      <w:r>
        <w:t xml:space="preserve"> unser </w:t>
      </w:r>
      <w:proofErr w:type="spellStart"/>
      <w:r>
        <w:t>hertz</w:t>
      </w:r>
      <w:proofErr w:type="spellEnd"/>
      <w:r>
        <w:t xml:space="preserve"> / und sorgen </w:t>
      </w:r>
      <w:proofErr w:type="spellStart"/>
      <w:r>
        <w:t>ymmerdar</w:t>
      </w:r>
      <w:proofErr w:type="spellEnd"/>
      <w:r>
        <w:t xml:space="preserve"> es sey noch </w:t>
      </w:r>
      <w:proofErr w:type="spellStart"/>
      <w:r>
        <w:t>ain</w:t>
      </w:r>
      <w:proofErr w:type="spellEnd"/>
      <w:r>
        <w:t xml:space="preserve"> </w:t>
      </w:r>
      <w:proofErr w:type="spellStart"/>
      <w:r>
        <w:t>mangel</w:t>
      </w:r>
      <w:proofErr w:type="spellEnd"/>
      <w:r>
        <w:t xml:space="preserve"> da / Aber dieweil der </w:t>
      </w:r>
      <w:proofErr w:type="spellStart"/>
      <w:r>
        <w:t>auff</w:t>
      </w:r>
      <w:proofErr w:type="spellEnd"/>
      <w:r>
        <w:t xml:space="preserve"> erden kommen ist / der deß Vatters willen </w:t>
      </w:r>
      <w:proofErr w:type="spellStart"/>
      <w:r>
        <w:t>waißt</w:t>
      </w:r>
      <w:proofErr w:type="spellEnd"/>
      <w:r>
        <w:t xml:space="preserve"> / </w:t>
      </w:r>
      <w:proofErr w:type="spellStart"/>
      <w:r>
        <w:t>unnd</w:t>
      </w:r>
      <w:proofErr w:type="spellEnd"/>
      <w:r>
        <w:t xml:space="preserve"> in deß Vatters schoß ist / so </w:t>
      </w:r>
      <w:proofErr w:type="spellStart"/>
      <w:r>
        <w:t>empfahet</w:t>
      </w:r>
      <w:proofErr w:type="spellEnd"/>
      <w:r>
        <w:t xml:space="preserve"> die </w:t>
      </w:r>
      <w:proofErr w:type="spellStart"/>
      <w:r>
        <w:t>gewißne</w:t>
      </w:r>
      <w:proofErr w:type="spellEnd"/>
      <w:r>
        <w:t xml:space="preserve"> </w:t>
      </w:r>
      <w:proofErr w:type="spellStart"/>
      <w:r>
        <w:t>ain</w:t>
      </w:r>
      <w:proofErr w:type="spellEnd"/>
      <w:r>
        <w:t xml:space="preserve"> </w:t>
      </w:r>
      <w:proofErr w:type="spellStart"/>
      <w:r>
        <w:t>gutte</w:t>
      </w:r>
      <w:proofErr w:type="spellEnd"/>
      <w:r>
        <w:t xml:space="preserve"> </w:t>
      </w:r>
      <w:proofErr w:type="spellStart"/>
      <w:r>
        <w:t>hoffnung</w:t>
      </w:r>
      <w:proofErr w:type="spellEnd"/>
      <w:r>
        <w:t xml:space="preserve"> / </w:t>
      </w:r>
      <w:proofErr w:type="spellStart"/>
      <w:r>
        <w:t>Got</w:t>
      </w:r>
      <w:proofErr w:type="spellEnd"/>
      <w:r>
        <w:t xml:space="preserve"> sey uns </w:t>
      </w:r>
      <w:proofErr w:type="spellStart"/>
      <w:r>
        <w:t>gnedig</w:t>
      </w:r>
      <w:proofErr w:type="spellEnd"/>
      <w:r>
        <w:t xml:space="preserve">. </w:t>
      </w:r>
      <w:proofErr w:type="spellStart"/>
      <w:r>
        <w:t>Auff</w:t>
      </w:r>
      <w:proofErr w:type="spellEnd"/>
      <w:r>
        <w:t xml:space="preserve"> die </w:t>
      </w:r>
      <w:proofErr w:type="spellStart"/>
      <w:r>
        <w:t>weyß</w:t>
      </w:r>
      <w:proofErr w:type="spellEnd"/>
      <w:r>
        <w:t xml:space="preserve"> spricht die </w:t>
      </w:r>
      <w:proofErr w:type="spellStart"/>
      <w:r>
        <w:t>Epstel</w:t>
      </w:r>
      <w:proofErr w:type="spellEnd"/>
      <w:r>
        <w:t xml:space="preserve"> </w:t>
      </w:r>
      <w:proofErr w:type="spellStart"/>
      <w:r>
        <w:t>zun</w:t>
      </w:r>
      <w:proofErr w:type="spellEnd"/>
      <w:r>
        <w:t xml:space="preserve"> </w:t>
      </w:r>
      <w:proofErr w:type="spellStart"/>
      <w:r>
        <w:t>Hebreern</w:t>
      </w:r>
      <w:proofErr w:type="spellEnd"/>
      <w:r>
        <w:t xml:space="preserve"> am ersten ca. Gott hat </w:t>
      </w:r>
      <w:proofErr w:type="spellStart"/>
      <w:r>
        <w:t>mancherlay</w:t>
      </w:r>
      <w:proofErr w:type="spellEnd"/>
      <w:r>
        <w:t xml:space="preserve"> </w:t>
      </w:r>
      <w:proofErr w:type="spellStart"/>
      <w:r>
        <w:t>weys</w:t>
      </w:r>
      <w:proofErr w:type="spellEnd"/>
      <w:r>
        <w:t xml:space="preserve"> und </w:t>
      </w:r>
      <w:proofErr w:type="spellStart"/>
      <w:r>
        <w:t>offt</w:t>
      </w:r>
      <w:proofErr w:type="spellEnd"/>
      <w:r>
        <w:t xml:space="preserve"> geredt / durch die Propheten / und zu </w:t>
      </w:r>
      <w:proofErr w:type="spellStart"/>
      <w:r>
        <w:t>disen</w:t>
      </w:r>
      <w:proofErr w:type="spellEnd"/>
      <w:r>
        <w:t xml:space="preserve"> </w:t>
      </w:r>
      <w:proofErr w:type="spellStart"/>
      <w:r>
        <w:t>letsten</w:t>
      </w:r>
      <w:proofErr w:type="spellEnd"/>
      <w:r>
        <w:t xml:space="preserve"> </w:t>
      </w:r>
      <w:proofErr w:type="spellStart"/>
      <w:r>
        <w:t>zeyten</w:t>
      </w:r>
      <w:proofErr w:type="spellEnd"/>
      <w:r>
        <w:t xml:space="preserve"> / hat er durch sein Sun zu uns geredt etc. </w:t>
      </w:r>
    </w:p>
    <w:p w14:paraId="3CAE8F6D" w14:textId="77777777" w:rsidR="006662CA" w:rsidRDefault="006662CA" w:rsidP="006662CA">
      <w:pPr>
        <w:pStyle w:val="StandardWeb"/>
      </w:pPr>
      <w:r>
        <w:rPr>
          <w:rStyle w:val="Fett"/>
        </w:rPr>
        <w:t xml:space="preserve">Frag. </w:t>
      </w:r>
      <w:r>
        <w:br/>
        <w:t xml:space="preserve">Was </w:t>
      </w:r>
      <w:proofErr w:type="spellStart"/>
      <w:r>
        <w:t>bedeüt</w:t>
      </w:r>
      <w:proofErr w:type="spellEnd"/>
      <w:r>
        <w:t xml:space="preserve"> Unsern Herren. </w:t>
      </w:r>
    </w:p>
    <w:p w14:paraId="0FC1298F" w14:textId="77777777" w:rsidR="006662CA" w:rsidRDefault="006662CA" w:rsidP="006662CA">
      <w:pPr>
        <w:pStyle w:val="StandardWeb"/>
      </w:pPr>
      <w:proofErr w:type="spellStart"/>
      <w:r>
        <w:t>Ant</w:t>
      </w:r>
      <w:proofErr w:type="spellEnd"/>
      <w:r>
        <w:t xml:space="preserve">. </w:t>
      </w:r>
      <w:r>
        <w:br/>
        <w:t xml:space="preserve">Christus ist </w:t>
      </w:r>
      <w:proofErr w:type="spellStart"/>
      <w:r>
        <w:t>unnser</w:t>
      </w:r>
      <w:proofErr w:type="spellEnd"/>
      <w:r>
        <w:t xml:space="preserve"> Herr des Regiments / und der sorg halb / Er </w:t>
      </w:r>
      <w:proofErr w:type="spellStart"/>
      <w:r>
        <w:t>nympt</w:t>
      </w:r>
      <w:proofErr w:type="spellEnd"/>
      <w:r>
        <w:t xml:space="preserve"> sich </w:t>
      </w:r>
      <w:proofErr w:type="spellStart"/>
      <w:r>
        <w:t>unnser</w:t>
      </w:r>
      <w:proofErr w:type="spellEnd"/>
      <w:r>
        <w:t xml:space="preserve"> an / und sorget für uns / dieweil wir hie </w:t>
      </w:r>
      <w:proofErr w:type="spellStart"/>
      <w:r>
        <w:t>auff</w:t>
      </w:r>
      <w:proofErr w:type="spellEnd"/>
      <w:r>
        <w:t xml:space="preserve"> erden leben / </w:t>
      </w:r>
      <w:proofErr w:type="spellStart"/>
      <w:r>
        <w:t>seüfftzen</w:t>
      </w:r>
      <w:proofErr w:type="spellEnd"/>
      <w:r>
        <w:t xml:space="preserve"> und engsten uns etc. </w:t>
      </w:r>
    </w:p>
    <w:p w14:paraId="00640814" w14:textId="77777777" w:rsidR="006662CA" w:rsidRDefault="006662CA" w:rsidP="006662CA">
      <w:pPr>
        <w:pStyle w:val="StandardWeb"/>
      </w:pPr>
      <w:r>
        <w:rPr>
          <w:rStyle w:val="Fett"/>
        </w:rPr>
        <w:t xml:space="preserve">Der empfangen ist vom </w:t>
      </w:r>
      <w:proofErr w:type="spellStart"/>
      <w:r>
        <w:rPr>
          <w:rStyle w:val="Fett"/>
        </w:rPr>
        <w:t>hailigen</w:t>
      </w:r>
      <w:proofErr w:type="spellEnd"/>
      <w:r>
        <w:rPr>
          <w:rStyle w:val="Fett"/>
        </w:rPr>
        <w:t xml:space="preserve"> </w:t>
      </w:r>
      <w:proofErr w:type="spellStart"/>
      <w:r>
        <w:rPr>
          <w:rStyle w:val="Fett"/>
        </w:rPr>
        <w:t>Gayst</w:t>
      </w:r>
      <w:proofErr w:type="spellEnd"/>
      <w:r>
        <w:rPr>
          <w:rStyle w:val="Fett"/>
        </w:rPr>
        <w:t>.</w:t>
      </w:r>
      <w:r>
        <w:t xml:space="preserve"> </w:t>
      </w:r>
    </w:p>
    <w:p w14:paraId="1896926D" w14:textId="77777777" w:rsidR="006662CA" w:rsidRDefault="006662CA" w:rsidP="006662CA">
      <w:pPr>
        <w:pStyle w:val="StandardWeb"/>
      </w:pPr>
      <w:r>
        <w:rPr>
          <w:rStyle w:val="Fett"/>
        </w:rPr>
        <w:t xml:space="preserve">Frag. </w:t>
      </w:r>
      <w:r>
        <w:br/>
        <w:t xml:space="preserve">Was </w:t>
      </w:r>
      <w:proofErr w:type="spellStart"/>
      <w:r>
        <w:t>haist</w:t>
      </w:r>
      <w:proofErr w:type="spellEnd"/>
      <w:r>
        <w:t xml:space="preserve"> das? </w:t>
      </w:r>
    </w:p>
    <w:p w14:paraId="637C2B0D" w14:textId="77777777" w:rsidR="006662CA" w:rsidRDefault="006662CA" w:rsidP="006662CA">
      <w:pPr>
        <w:pStyle w:val="StandardWeb"/>
      </w:pPr>
      <w:proofErr w:type="spellStart"/>
      <w:r>
        <w:t>Ant</w:t>
      </w:r>
      <w:proofErr w:type="spellEnd"/>
      <w:r>
        <w:t xml:space="preserve">. </w:t>
      </w:r>
      <w:r>
        <w:br/>
        <w:t xml:space="preserve">Es ist </w:t>
      </w:r>
      <w:proofErr w:type="spellStart"/>
      <w:r>
        <w:t>sovil</w:t>
      </w:r>
      <w:proofErr w:type="spellEnd"/>
      <w:r>
        <w:t xml:space="preserve"> gesagt / ich glaub das </w:t>
      </w:r>
      <w:proofErr w:type="spellStart"/>
      <w:r>
        <w:t>derselb</w:t>
      </w:r>
      <w:proofErr w:type="spellEnd"/>
      <w:r>
        <w:t xml:space="preserve"> </w:t>
      </w:r>
      <w:proofErr w:type="spellStart"/>
      <w:r>
        <w:t>unnser</w:t>
      </w:r>
      <w:proofErr w:type="spellEnd"/>
      <w:r>
        <w:t xml:space="preserve"> Herr Jesus Christus </w:t>
      </w:r>
      <w:proofErr w:type="spellStart"/>
      <w:r>
        <w:t>nit</w:t>
      </w:r>
      <w:proofErr w:type="spellEnd"/>
      <w:r>
        <w:t xml:space="preserve"> </w:t>
      </w:r>
      <w:proofErr w:type="spellStart"/>
      <w:r>
        <w:t>auß</w:t>
      </w:r>
      <w:proofErr w:type="spellEnd"/>
      <w:r>
        <w:t xml:space="preserve"> </w:t>
      </w:r>
      <w:proofErr w:type="spellStart"/>
      <w:r>
        <w:t>flaysch</w:t>
      </w:r>
      <w:proofErr w:type="spellEnd"/>
      <w:r>
        <w:t xml:space="preserve"> und </w:t>
      </w:r>
      <w:proofErr w:type="spellStart"/>
      <w:r>
        <w:t>blut</w:t>
      </w:r>
      <w:proofErr w:type="spellEnd"/>
      <w:r>
        <w:t xml:space="preserve"> empfangen sey / wie alle Adamskinder / sonder </w:t>
      </w:r>
      <w:proofErr w:type="spellStart"/>
      <w:r>
        <w:t>auß</w:t>
      </w:r>
      <w:proofErr w:type="spellEnd"/>
      <w:r>
        <w:t xml:space="preserve"> dem </w:t>
      </w:r>
      <w:proofErr w:type="spellStart"/>
      <w:r>
        <w:t>Hailigen</w:t>
      </w:r>
      <w:proofErr w:type="spellEnd"/>
      <w:r>
        <w:t xml:space="preserve"> </w:t>
      </w:r>
      <w:proofErr w:type="spellStart"/>
      <w:r>
        <w:t>gayst</w:t>
      </w:r>
      <w:proofErr w:type="spellEnd"/>
      <w:r>
        <w:t xml:space="preserve"> / wie der Engel Gabriel / der </w:t>
      </w:r>
      <w:proofErr w:type="spellStart"/>
      <w:r>
        <w:t>Junckfraw</w:t>
      </w:r>
      <w:proofErr w:type="spellEnd"/>
      <w:r>
        <w:t xml:space="preserve"> Marie vor gesagt hat Luce am 1. </w:t>
      </w:r>
      <w:proofErr w:type="spellStart"/>
      <w:r>
        <w:t>Darumb</w:t>
      </w:r>
      <w:proofErr w:type="spellEnd"/>
      <w:r>
        <w:t xml:space="preserve"> ist er </w:t>
      </w:r>
      <w:proofErr w:type="spellStart"/>
      <w:r>
        <w:t>nitt</w:t>
      </w:r>
      <w:proofErr w:type="spellEnd"/>
      <w:r>
        <w:t xml:space="preserve"> in </w:t>
      </w:r>
      <w:proofErr w:type="spellStart"/>
      <w:r>
        <w:t>sünden</w:t>
      </w:r>
      <w:proofErr w:type="spellEnd"/>
      <w:r>
        <w:t xml:space="preserve"> empfangen / wie wir von unsern Eltern in </w:t>
      </w:r>
      <w:proofErr w:type="spellStart"/>
      <w:r>
        <w:t>sünden</w:t>
      </w:r>
      <w:proofErr w:type="spellEnd"/>
      <w:r>
        <w:t xml:space="preserve"> empfangen </w:t>
      </w:r>
      <w:proofErr w:type="spellStart"/>
      <w:r>
        <w:t>seind</w:t>
      </w:r>
      <w:proofErr w:type="spellEnd"/>
      <w:r>
        <w:t xml:space="preserve"> Psal. 51. </w:t>
      </w:r>
    </w:p>
    <w:p w14:paraId="2D8C768F" w14:textId="77777777" w:rsidR="006662CA" w:rsidRDefault="006662CA" w:rsidP="006662CA">
      <w:pPr>
        <w:pStyle w:val="StandardWeb"/>
      </w:pPr>
      <w:r>
        <w:rPr>
          <w:rStyle w:val="Fett"/>
        </w:rPr>
        <w:t xml:space="preserve">Frag. </w:t>
      </w:r>
      <w:r>
        <w:br/>
      </w:r>
      <w:proofErr w:type="spellStart"/>
      <w:r>
        <w:t>Warumb</w:t>
      </w:r>
      <w:proofErr w:type="spellEnd"/>
      <w:r>
        <w:t xml:space="preserve"> das? </w:t>
      </w:r>
    </w:p>
    <w:p w14:paraId="00AD1A07" w14:textId="77777777" w:rsidR="006662CA" w:rsidRDefault="006662CA" w:rsidP="006662CA">
      <w:pPr>
        <w:pStyle w:val="StandardWeb"/>
      </w:pPr>
      <w:proofErr w:type="spellStart"/>
      <w:r>
        <w:t>Ant</w:t>
      </w:r>
      <w:proofErr w:type="spellEnd"/>
      <w:r>
        <w:t xml:space="preserve">. </w:t>
      </w:r>
      <w:r>
        <w:br/>
        <w:t xml:space="preserve">Der aller </w:t>
      </w:r>
      <w:proofErr w:type="spellStart"/>
      <w:r>
        <w:t>welt</w:t>
      </w:r>
      <w:proofErr w:type="spellEnd"/>
      <w:r>
        <w:t xml:space="preserve"> </w:t>
      </w:r>
      <w:proofErr w:type="spellStart"/>
      <w:r>
        <w:t>sünd</w:t>
      </w:r>
      <w:proofErr w:type="spellEnd"/>
      <w:r>
        <w:t xml:space="preserve"> </w:t>
      </w:r>
      <w:proofErr w:type="spellStart"/>
      <w:r>
        <w:t>hinnemen</w:t>
      </w:r>
      <w:proofErr w:type="spellEnd"/>
      <w:r>
        <w:t xml:space="preserve"> </w:t>
      </w:r>
      <w:proofErr w:type="spellStart"/>
      <w:r>
        <w:t>solt</w:t>
      </w:r>
      <w:proofErr w:type="spellEnd"/>
      <w:r>
        <w:t xml:space="preserve"> / der </w:t>
      </w:r>
      <w:proofErr w:type="spellStart"/>
      <w:r>
        <w:t>solt</w:t>
      </w:r>
      <w:proofErr w:type="spellEnd"/>
      <w:r>
        <w:t xml:space="preserve"> auch on all </w:t>
      </w:r>
      <w:proofErr w:type="spellStart"/>
      <w:r>
        <w:t>anfechtung</w:t>
      </w:r>
      <w:proofErr w:type="spellEnd"/>
      <w:r>
        <w:t xml:space="preserve"> des </w:t>
      </w:r>
      <w:proofErr w:type="spellStart"/>
      <w:r>
        <w:t>flaisch</w:t>
      </w:r>
      <w:proofErr w:type="spellEnd"/>
      <w:r>
        <w:t xml:space="preserve"> und der </w:t>
      </w:r>
      <w:proofErr w:type="spellStart"/>
      <w:r>
        <w:t>sünd</w:t>
      </w:r>
      <w:proofErr w:type="spellEnd"/>
      <w:r>
        <w:t xml:space="preserve"> empfangen werden. </w:t>
      </w:r>
    </w:p>
    <w:p w14:paraId="0BCC3C5D" w14:textId="77777777" w:rsidR="006662CA" w:rsidRDefault="006662CA" w:rsidP="006662CA">
      <w:pPr>
        <w:pStyle w:val="StandardWeb"/>
      </w:pPr>
      <w:r>
        <w:rPr>
          <w:rStyle w:val="Fett"/>
        </w:rPr>
        <w:t xml:space="preserve">Frag. </w:t>
      </w:r>
      <w:r>
        <w:br/>
        <w:t xml:space="preserve">Was </w:t>
      </w:r>
      <w:proofErr w:type="spellStart"/>
      <w:r>
        <w:t>trostes</w:t>
      </w:r>
      <w:proofErr w:type="spellEnd"/>
      <w:r>
        <w:t xml:space="preserve"> haben wir </w:t>
      </w:r>
      <w:proofErr w:type="spellStart"/>
      <w:r>
        <w:t>darvon</w:t>
      </w:r>
      <w:proofErr w:type="spellEnd"/>
      <w:r>
        <w:t xml:space="preserve">? </w:t>
      </w:r>
    </w:p>
    <w:p w14:paraId="353469A5" w14:textId="77777777" w:rsidR="006662CA" w:rsidRDefault="006662CA" w:rsidP="006662CA">
      <w:pPr>
        <w:pStyle w:val="StandardWeb"/>
      </w:pPr>
      <w:proofErr w:type="spellStart"/>
      <w:r>
        <w:t>Ant</w:t>
      </w:r>
      <w:proofErr w:type="spellEnd"/>
      <w:r>
        <w:t xml:space="preserve">. </w:t>
      </w:r>
      <w:r>
        <w:br/>
        <w:t xml:space="preserve">Ain grossen </w:t>
      </w:r>
      <w:proofErr w:type="spellStart"/>
      <w:r>
        <w:t>trost</w:t>
      </w:r>
      <w:proofErr w:type="spellEnd"/>
      <w:r>
        <w:t xml:space="preserve"> / dann da hat Gott angefangen </w:t>
      </w:r>
      <w:proofErr w:type="spellStart"/>
      <w:r>
        <w:t>augenscheynlich</w:t>
      </w:r>
      <w:proofErr w:type="spellEnd"/>
      <w:r>
        <w:t xml:space="preserve"> zu </w:t>
      </w:r>
      <w:proofErr w:type="spellStart"/>
      <w:r>
        <w:t>beweysen</w:t>
      </w:r>
      <w:proofErr w:type="spellEnd"/>
      <w:r>
        <w:t xml:space="preserve"> / Ja er hat </w:t>
      </w:r>
      <w:proofErr w:type="spellStart"/>
      <w:r>
        <w:t>unß</w:t>
      </w:r>
      <w:proofErr w:type="spellEnd"/>
      <w:r>
        <w:t xml:space="preserve"> sehen und </w:t>
      </w:r>
      <w:proofErr w:type="spellStart"/>
      <w:r>
        <w:t>greiffen</w:t>
      </w:r>
      <w:proofErr w:type="spellEnd"/>
      <w:r>
        <w:t xml:space="preserve"> lassen / wie war das sey / das er </w:t>
      </w:r>
      <w:proofErr w:type="spellStart"/>
      <w:r>
        <w:t>unnser</w:t>
      </w:r>
      <w:proofErr w:type="spellEnd"/>
      <w:r>
        <w:t xml:space="preserve"> </w:t>
      </w:r>
      <w:proofErr w:type="spellStart"/>
      <w:r>
        <w:t>freünd</w:t>
      </w:r>
      <w:proofErr w:type="spellEnd"/>
      <w:r>
        <w:t xml:space="preserve"> ist / zu dem wir </w:t>
      </w:r>
      <w:proofErr w:type="spellStart"/>
      <w:r>
        <w:t>unns</w:t>
      </w:r>
      <w:proofErr w:type="spellEnd"/>
      <w:r>
        <w:t xml:space="preserve"> deß besten versehen sollen / </w:t>
      </w:r>
      <w:proofErr w:type="spellStart"/>
      <w:r>
        <w:t>Seytmals</w:t>
      </w:r>
      <w:proofErr w:type="spellEnd"/>
      <w:r>
        <w:t xml:space="preserve"> er sich unser so </w:t>
      </w:r>
      <w:proofErr w:type="spellStart"/>
      <w:r>
        <w:t>tieff</w:t>
      </w:r>
      <w:proofErr w:type="spellEnd"/>
      <w:r>
        <w:t xml:space="preserve"> erbarmet hat / das er sich in seinem </w:t>
      </w:r>
      <w:proofErr w:type="spellStart"/>
      <w:r>
        <w:t>sun</w:t>
      </w:r>
      <w:proofErr w:type="spellEnd"/>
      <w:r>
        <w:t xml:space="preserve"> unsers </w:t>
      </w:r>
      <w:proofErr w:type="spellStart"/>
      <w:r>
        <w:t>unglücks</w:t>
      </w:r>
      <w:proofErr w:type="spellEnd"/>
      <w:r>
        <w:t xml:space="preserve"> </w:t>
      </w:r>
      <w:proofErr w:type="spellStart"/>
      <w:r>
        <w:t>annympt</w:t>
      </w:r>
      <w:proofErr w:type="spellEnd"/>
      <w:r>
        <w:t xml:space="preserve"> / </w:t>
      </w:r>
      <w:proofErr w:type="spellStart"/>
      <w:r>
        <w:t>alß</w:t>
      </w:r>
      <w:proofErr w:type="spellEnd"/>
      <w:r>
        <w:t xml:space="preserve"> sey es sein </w:t>
      </w:r>
      <w:proofErr w:type="spellStart"/>
      <w:r>
        <w:t>selbs</w:t>
      </w:r>
      <w:proofErr w:type="spellEnd"/>
      <w:r>
        <w:t xml:space="preserve"> / </w:t>
      </w:r>
      <w:proofErr w:type="spellStart"/>
      <w:r>
        <w:t>Esaie</w:t>
      </w:r>
      <w:proofErr w:type="spellEnd"/>
      <w:r>
        <w:t xml:space="preserve"> 53. </w:t>
      </w:r>
    </w:p>
    <w:p w14:paraId="36C5A437" w14:textId="77777777" w:rsidR="006662CA" w:rsidRDefault="006662CA" w:rsidP="006662CA">
      <w:pPr>
        <w:pStyle w:val="StandardWeb"/>
      </w:pPr>
      <w:proofErr w:type="spellStart"/>
      <w:r>
        <w:rPr>
          <w:rStyle w:val="Fett"/>
        </w:rPr>
        <w:t>Geborn</w:t>
      </w:r>
      <w:proofErr w:type="spellEnd"/>
      <w:r>
        <w:rPr>
          <w:rStyle w:val="Fett"/>
        </w:rPr>
        <w:t xml:space="preserve"> von Maria der </w:t>
      </w:r>
      <w:proofErr w:type="spellStart"/>
      <w:r>
        <w:rPr>
          <w:rStyle w:val="Fett"/>
        </w:rPr>
        <w:t>Junckfrawen</w:t>
      </w:r>
      <w:proofErr w:type="spellEnd"/>
      <w:r>
        <w:rPr>
          <w:rStyle w:val="Fett"/>
        </w:rPr>
        <w:t>.</w:t>
      </w:r>
      <w:r>
        <w:t xml:space="preserve"> </w:t>
      </w:r>
    </w:p>
    <w:p w14:paraId="573995D4" w14:textId="77777777" w:rsidR="006662CA" w:rsidRDefault="006662CA" w:rsidP="006662CA">
      <w:pPr>
        <w:pStyle w:val="StandardWeb"/>
      </w:pPr>
      <w:r>
        <w:rPr>
          <w:rStyle w:val="Fett"/>
        </w:rPr>
        <w:t xml:space="preserve">Frag. </w:t>
      </w:r>
      <w:r>
        <w:br/>
        <w:t xml:space="preserve">Was </w:t>
      </w:r>
      <w:proofErr w:type="spellStart"/>
      <w:r>
        <w:t>haltestu</w:t>
      </w:r>
      <w:proofErr w:type="spellEnd"/>
      <w:r>
        <w:t xml:space="preserve"> von der </w:t>
      </w:r>
      <w:proofErr w:type="spellStart"/>
      <w:r>
        <w:t>Junckfrawschafft</w:t>
      </w:r>
      <w:proofErr w:type="spellEnd"/>
      <w:r>
        <w:t xml:space="preserve"> </w:t>
      </w:r>
      <w:proofErr w:type="spellStart"/>
      <w:r>
        <w:t>marie</w:t>
      </w:r>
      <w:proofErr w:type="spellEnd"/>
      <w:r>
        <w:t xml:space="preserve">? </w:t>
      </w:r>
    </w:p>
    <w:p w14:paraId="5735BEE1" w14:textId="77777777" w:rsidR="006662CA" w:rsidRDefault="006662CA" w:rsidP="006662CA">
      <w:pPr>
        <w:pStyle w:val="StandardWeb"/>
      </w:pPr>
      <w:proofErr w:type="spellStart"/>
      <w:r>
        <w:t>Ant</w:t>
      </w:r>
      <w:proofErr w:type="spellEnd"/>
      <w:r>
        <w:t xml:space="preserve">. </w:t>
      </w:r>
      <w:r>
        <w:br/>
        <w:t xml:space="preserve">ich halt </w:t>
      </w:r>
      <w:proofErr w:type="spellStart"/>
      <w:r>
        <w:t>unnd</w:t>
      </w:r>
      <w:proofErr w:type="spellEnd"/>
      <w:r>
        <w:t xml:space="preserve"> glaub / das </w:t>
      </w:r>
      <w:proofErr w:type="spellStart"/>
      <w:r>
        <w:t>sy</w:t>
      </w:r>
      <w:proofErr w:type="spellEnd"/>
      <w:r>
        <w:t xml:space="preserve"> </w:t>
      </w:r>
      <w:proofErr w:type="spellStart"/>
      <w:r>
        <w:t>Junckfraw</w:t>
      </w:r>
      <w:proofErr w:type="spellEnd"/>
      <w:r>
        <w:t xml:space="preserve"> sey gewesen vor und nach der </w:t>
      </w:r>
      <w:proofErr w:type="spellStart"/>
      <w:r>
        <w:t>geburt</w:t>
      </w:r>
      <w:proofErr w:type="spellEnd"/>
      <w:r>
        <w:t xml:space="preserve">. </w:t>
      </w:r>
      <w:proofErr w:type="spellStart"/>
      <w:r>
        <w:t>christus</w:t>
      </w:r>
      <w:proofErr w:type="spellEnd"/>
      <w:r>
        <w:t xml:space="preserve"> ist vom </w:t>
      </w:r>
      <w:proofErr w:type="spellStart"/>
      <w:r>
        <w:t>hailigen</w:t>
      </w:r>
      <w:proofErr w:type="spellEnd"/>
      <w:r>
        <w:t xml:space="preserve"> </w:t>
      </w:r>
      <w:proofErr w:type="spellStart"/>
      <w:r>
        <w:t>gayst</w:t>
      </w:r>
      <w:proofErr w:type="spellEnd"/>
      <w:r>
        <w:t xml:space="preserve"> empfangen on </w:t>
      </w:r>
      <w:proofErr w:type="spellStart"/>
      <w:r>
        <w:t>maenliche</w:t>
      </w:r>
      <w:proofErr w:type="spellEnd"/>
      <w:r>
        <w:t xml:space="preserve"> </w:t>
      </w:r>
      <w:proofErr w:type="spellStart"/>
      <w:r>
        <w:t>vermischung</w:t>
      </w:r>
      <w:proofErr w:type="spellEnd"/>
      <w:r>
        <w:t xml:space="preserve"> / </w:t>
      </w:r>
      <w:proofErr w:type="spellStart"/>
      <w:r>
        <w:t>darumb</w:t>
      </w:r>
      <w:proofErr w:type="spellEnd"/>
      <w:r>
        <w:t xml:space="preserve"> muß die </w:t>
      </w:r>
      <w:proofErr w:type="spellStart"/>
      <w:r>
        <w:t>mutter</w:t>
      </w:r>
      <w:proofErr w:type="spellEnd"/>
      <w:r>
        <w:t xml:space="preserve"> </w:t>
      </w:r>
      <w:proofErr w:type="spellStart"/>
      <w:r>
        <w:t>ain</w:t>
      </w:r>
      <w:proofErr w:type="spellEnd"/>
      <w:r>
        <w:t xml:space="preserve"> </w:t>
      </w:r>
      <w:proofErr w:type="spellStart"/>
      <w:r>
        <w:t>Junckfraw</w:t>
      </w:r>
      <w:proofErr w:type="spellEnd"/>
      <w:r>
        <w:t xml:space="preserve"> sein. </w:t>
      </w:r>
    </w:p>
    <w:p w14:paraId="43E8A7E9" w14:textId="77777777" w:rsidR="006662CA" w:rsidRDefault="006662CA" w:rsidP="006662CA">
      <w:pPr>
        <w:pStyle w:val="StandardWeb"/>
      </w:pPr>
      <w:r>
        <w:rPr>
          <w:rStyle w:val="Fett"/>
        </w:rPr>
        <w:t xml:space="preserve">Frag. </w:t>
      </w:r>
      <w:r>
        <w:br/>
      </w:r>
      <w:proofErr w:type="spellStart"/>
      <w:r>
        <w:t>Wa</w:t>
      </w:r>
      <w:proofErr w:type="spellEnd"/>
      <w:r>
        <w:t xml:space="preserve"> stet es </w:t>
      </w:r>
      <w:proofErr w:type="spellStart"/>
      <w:r>
        <w:t>geschriben</w:t>
      </w:r>
      <w:proofErr w:type="spellEnd"/>
      <w:r>
        <w:t xml:space="preserve"> ? </w:t>
      </w:r>
    </w:p>
    <w:p w14:paraId="4F7E7E3E" w14:textId="77777777" w:rsidR="006662CA" w:rsidRDefault="006662CA" w:rsidP="006662CA">
      <w:pPr>
        <w:pStyle w:val="StandardWeb"/>
      </w:pPr>
      <w:proofErr w:type="spellStart"/>
      <w:r>
        <w:t>Ant</w:t>
      </w:r>
      <w:proofErr w:type="spellEnd"/>
      <w:r>
        <w:t xml:space="preserve">. </w:t>
      </w:r>
      <w:r>
        <w:br/>
      </w:r>
      <w:proofErr w:type="spellStart"/>
      <w:r>
        <w:t>Esaie</w:t>
      </w:r>
      <w:proofErr w:type="spellEnd"/>
      <w:r>
        <w:t xml:space="preserve"> 7. Ain </w:t>
      </w:r>
      <w:proofErr w:type="spellStart"/>
      <w:r>
        <w:t>junckfraw</w:t>
      </w:r>
      <w:proofErr w:type="spellEnd"/>
      <w:r>
        <w:t xml:space="preserve"> </w:t>
      </w:r>
      <w:proofErr w:type="spellStart"/>
      <w:r>
        <w:t>wirt</w:t>
      </w:r>
      <w:proofErr w:type="spellEnd"/>
      <w:r>
        <w:t xml:space="preserve"> empfahen und </w:t>
      </w:r>
      <w:proofErr w:type="spellStart"/>
      <w:r>
        <w:t>geberen</w:t>
      </w:r>
      <w:proofErr w:type="spellEnd"/>
      <w:r>
        <w:t xml:space="preserve"> / Das </w:t>
      </w:r>
      <w:proofErr w:type="spellStart"/>
      <w:r>
        <w:t>zeücht</w:t>
      </w:r>
      <w:proofErr w:type="spellEnd"/>
      <w:r>
        <w:t xml:space="preserve"> der Prophet an als </w:t>
      </w:r>
      <w:proofErr w:type="spellStart"/>
      <w:r>
        <w:t>ain</w:t>
      </w:r>
      <w:proofErr w:type="spellEnd"/>
      <w:r>
        <w:t xml:space="preserve"> </w:t>
      </w:r>
      <w:proofErr w:type="spellStart"/>
      <w:r>
        <w:t>wunderzaichen</w:t>
      </w:r>
      <w:proofErr w:type="spellEnd"/>
      <w:r>
        <w:t xml:space="preserve"> / das wer es </w:t>
      </w:r>
      <w:proofErr w:type="spellStart"/>
      <w:r>
        <w:t>nit</w:t>
      </w:r>
      <w:proofErr w:type="spellEnd"/>
      <w:r>
        <w:t xml:space="preserve"> / wann </w:t>
      </w:r>
      <w:proofErr w:type="spellStart"/>
      <w:r>
        <w:t>sy</w:t>
      </w:r>
      <w:proofErr w:type="spellEnd"/>
      <w:r>
        <w:t xml:space="preserve"> </w:t>
      </w:r>
      <w:proofErr w:type="spellStart"/>
      <w:r>
        <w:t>nit</w:t>
      </w:r>
      <w:proofErr w:type="spellEnd"/>
      <w:r>
        <w:t xml:space="preserve"> </w:t>
      </w:r>
      <w:proofErr w:type="spellStart"/>
      <w:r>
        <w:t>junckfraw</w:t>
      </w:r>
      <w:proofErr w:type="spellEnd"/>
      <w:r>
        <w:t xml:space="preserve"> </w:t>
      </w:r>
      <w:proofErr w:type="spellStart"/>
      <w:r>
        <w:t>bliben</w:t>
      </w:r>
      <w:proofErr w:type="spellEnd"/>
      <w:r>
        <w:t xml:space="preserve"> wer. Das ist </w:t>
      </w:r>
      <w:proofErr w:type="spellStart"/>
      <w:r>
        <w:t>ye</w:t>
      </w:r>
      <w:proofErr w:type="spellEnd"/>
      <w:r>
        <w:t xml:space="preserve"> </w:t>
      </w:r>
      <w:proofErr w:type="spellStart"/>
      <w:r>
        <w:t>kain</w:t>
      </w:r>
      <w:proofErr w:type="spellEnd"/>
      <w:r>
        <w:t xml:space="preserve"> wunder / das </w:t>
      </w:r>
      <w:proofErr w:type="spellStart"/>
      <w:r>
        <w:t>aine</w:t>
      </w:r>
      <w:proofErr w:type="spellEnd"/>
      <w:r>
        <w:t xml:space="preserve"> die </w:t>
      </w:r>
      <w:proofErr w:type="spellStart"/>
      <w:r>
        <w:t>ain</w:t>
      </w:r>
      <w:proofErr w:type="spellEnd"/>
      <w:r>
        <w:t xml:space="preserve"> </w:t>
      </w:r>
      <w:proofErr w:type="spellStart"/>
      <w:r>
        <w:t>junckfraw</w:t>
      </w:r>
      <w:proofErr w:type="spellEnd"/>
      <w:r>
        <w:t xml:space="preserve"> gewesen / </w:t>
      </w:r>
      <w:proofErr w:type="spellStart"/>
      <w:r>
        <w:t>empfacht</w:t>
      </w:r>
      <w:proofErr w:type="spellEnd"/>
      <w:r>
        <w:t xml:space="preserve"> und </w:t>
      </w:r>
      <w:proofErr w:type="spellStart"/>
      <w:r>
        <w:t>gebürt</w:t>
      </w:r>
      <w:proofErr w:type="spellEnd"/>
      <w:r>
        <w:t xml:space="preserve"> / dann es </w:t>
      </w:r>
      <w:proofErr w:type="spellStart"/>
      <w:r>
        <w:t>taeglich</w:t>
      </w:r>
      <w:proofErr w:type="spellEnd"/>
      <w:r>
        <w:t xml:space="preserve"> geschicht / sonder das </w:t>
      </w:r>
      <w:proofErr w:type="spellStart"/>
      <w:r>
        <w:t>sy</w:t>
      </w:r>
      <w:proofErr w:type="spellEnd"/>
      <w:r>
        <w:t xml:space="preserve"> </w:t>
      </w:r>
      <w:proofErr w:type="spellStart"/>
      <w:r>
        <w:t>empfahet</w:t>
      </w:r>
      <w:proofErr w:type="spellEnd"/>
      <w:r>
        <w:t xml:space="preserve"> und </w:t>
      </w:r>
      <w:proofErr w:type="spellStart"/>
      <w:r>
        <w:t>gebürt</w:t>
      </w:r>
      <w:proofErr w:type="spellEnd"/>
      <w:r>
        <w:t xml:space="preserve"> / und </w:t>
      </w:r>
      <w:proofErr w:type="spellStart"/>
      <w:r>
        <w:t>darbey</w:t>
      </w:r>
      <w:proofErr w:type="spellEnd"/>
      <w:r>
        <w:t xml:space="preserve"> </w:t>
      </w:r>
      <w:proofErr w:type="spellStart"/>
      <w:r>
        <w:t>ain</w:t>
      </w:r>
      <w:proofErr w:type="spellEnd"/>
      <w:r>
        <w:t xml:space="preserve"> </w:t>
      </w:r>
      <w:proofErr w:type="spellStart"/>
      <w:r>
        <w:t>junckfraw</w:t>
      </w:r>
      <w:proofErr w:type="spellEnd"/>
      <w:r>
        <w:t xml:space="preserve"> bleibt / Das ist das wunder da von der Prophet </w:t>
      </w:r>
      <w:proofErr w:type="spellStart"/>
      <w:r>
        <w:t>redt</w:t>
      </w:r>
      <w:proofErr w:type="spellEnd"/>
      <w:r>
        <w:t xml:space="preserve"> etc. </w:t>
      </w:r>
    </w:p>
    <w:p w14:paraId="42BE003E" w14:textId="77777777" w:rsidR="006662CA" w:rsidRDefault="006662CA" w:rsidP="006662CA">
      <w:pPr>
        <w:pStyle w:val="StandardWeb"/>
      </w:pPr>
      <w:r>
        <w:rPr>
          <w:rStyle w:val="Fett"/>
        </w:rPr>
        <w:t xml:space="preserve">Frag. </w:t>
      </w:r>
      <w:r>
        <w:br/>
        <w:t xml:space="preserve">So </w:t>
      </w:r>
      <w:proofErr w:type="spellStart"/>
      <w:r>
        <w:t>hoer</w:t>
      </w:r>
      <w:proofErr w:type="spellEnd"/>
      <w:r>
        <w:t xml:space="preserve"> ich </w:t>
      </w:r>
      <w:proofErr w:type="spellStart"/>
      <w:r>
        <w:t>wol</w:t>
      </w:r>
      <w:proofErr w:type="spellEnd"/>
      <w:r>
        <w:t xml:space="preserve"> du sagst </w:t>
      </w:r>
      <w:proofErr w:type="spellStart"/>
      <w:r>
        <w:t>nit</w:t>
      </w:r>
      <w:proofErr w:type="spellEnd"/>
      <w:r>
        <w:t xml:space="preserve"> das Maria </w:t>
      </w:r>
      <w:proofErr w:type="spellStart"/>
      <w:r>
        <w:t>ain</w:t>
      </w:r>
      <w:proofErr w:type="spellEnd"/>
      <w:r>
        <w:t xml:space="preserve"> </w:t>
      </w:r>
      <w:proofErr w:type="spellStart"/>
      <w:r>
        <w:t>fraw</w:t>
      </w:r>
      <w:proofErr w:type="spellEnd"/>
      <w:r>
        <w:t xml:space="preserve"> sey wie </w:t>
      </w:r>
      <w:proofErr w:type="spellStart"/>
      <w:r>
        <w:t>ain</w:t>
      </w:r>
      <w:proofErr w:type="spellEnd"/>
      <w:r>
        <w:t xml:space="preserve"> ander </w:t>
      </w:r>
      <w:proofErr w:type="spellStart"/>
      <w:r>
        <w:t>fraw</w:t>
      </w:r>
      <w:proofErr w:type="spellEnd"/>
      <w:r>
        <w:t xml:space="preserve"> / oder das </w:t>
      </w:r>
      <w:proofErr w:type="spellStart"/>
      <w:r>
        <w:t>sy</w:t>
      </w:r>
      <w:proofErr w:type="spellEnd"/>
      <w:r>
        <w:t xml:space="preserve"> </w:t>
      </w:r>
      <w:proofErr w:type="spellStart"/>
      <w:r>
        <w:t>mer</w:t>
      </w:r>
      <w:proofErr w:type="spellEnd"/>
      <w:r>
        <w:t xml:space="preserve"> </w:t>
      </w:r>
      <w:proofErr w:type="spellStart"/>
      <w:r>
        <w:t>Sün</w:t>
      </w:r>
      <w:proofErr w:type="spellEnd"/>
      <w:r>
        <w:t xml:space="preserve"> </w:t>
      </w:r>
      <w:proofErr w:type="spellStart"/>
      <w:r>
        <w:t>gehapt</w:t>
      </w:r>
      <w:proofErr w:type="spellEnd"/>
      <w:r>
        <w:t xml:space="preserve"> hab dann Christum? </w:t>
      </w:r>
    </w:p>
    <w:p w14:paraId="0E1C1DB2" w14:textId="77777777" w:rsidR="006662CA" w:rsidRDefault="006662CA" w:rsidP="006662CA">
      <w:pPr>
        <w:pStyle w:val="StandardWeb"/>
      </w:pPr>
      <w:proofErr w:type="spellStart"/>
      <w:r>
        <w:t>Ant</w:t>
      </w:r>
      <w:proofErr w:type="spellEnd"/>
      <w:r>
        <w:t xml:space="preserve">. </w:t>
      </w:r>
      <w:r>
        <w:br/>
        <w:t xml:space="preserve">Ja ich </w:t>
      </w:r>
      <w:proofErr w:type="spellStart"/>
      <w:r>
        <w:t>sags</w:t>
      </w:r>
      <w:proofErr w:type="spellEnd"/>
      <w:r>
        <w:t xml:space="preserve"> </w:t>
      </w:r>
      <w:proofErr w:type="spellStart"/>
      <w:r>
        <w:t>nit</w:t>
      </w:r>
      <w:proofErr w:type="spellEnd"/>
      <w:r>
        <w:t xml:space="preserve"> / </w:t>
      </w:r>
      <w:proofErr w:type="spellStart"/>
      <w:r>
        <w:t>sy</w:t>
      </w:r>
      <w:proofErr w:type="spellEnd"/>
      <w:r>
        <w:t xml:space="preserve"> ist in </w:t>
      </w:r>
      <w:proofErr w:type="spellStart"/>
      <w:r>
        <w:t>sonderhait</w:t>
      </w:r>
      <w:proofErr w:type="spellEnd"/>
      <w:r>
        <w:t xml:space="preserve"> von Gott </w:t>
      </w:r>
      <w:proofErr w:type="spellStart"/>
      <w:r>
        <w:t>erwoelt</w:t>
      </w:r>
      <w:proofErr w:type="spellEnd"/>
      <w:r>
        <w:t xml:space="preserve"> worden zu </w:t>
      </w:r>
      <w:proofErr w:type="spellStart"/>
      <w:r>
        <w:t>ainer</w:t>
      </w:r>
      <w:proofErr w:type="spellEnd"/>
      <w:r>
        <w:t xml:space="preserve"> </w:t>
      </w:r>
      <w:proofErr w:type="spellStart"/>
      <w:r>
        <w:t>muter</w:t>
      </w:r>
      <w:proofErr w:type="spellEnd"/>
      <w:r>
        <w:t xml:space="preserve"> seines </w:t>
      </w:r>
      <w:proofErr w:type="spellStart"/>
      <w:r>
        <w:t>suns</w:t>
      </w:r>
      <w:proofErr w:type="spellEnd"/>
      <w:r>
        <w:t xml:space="preserve"> / und allweg </w:t>
      </w:r>
      <w:proofErr w:type="spellStart"/>
      <w:r>
        <w:t>junckfraw</w:t>
      </w:r>
      <w:proofErr w:type="spellEnd"/>
      <w:r>
        <w:t xml:space="preserve"> </w:t>
      </w:r>
      <w:proofErr w:type="spellStart"/>
      <w:r>
        <w:t>bliben</w:t>
      </w:r>
      <w:proofErr w:type="spellEnd"/>
      <w:r>
        <w:t xml:space="preserve">. </w:t>
      </w:r>
    </w:p>
    <w:p w14:paraId="67AC00F7" w14:textId="77777777" w:rsidR="006662CA" w:rsidRDefault="006662CA" w:rsidP="006662CA">
      <w:pPr>
        <w:pStyle w:val="StandardWeb"/>
      </w:pPr>
      <w:r>
        <w:rPr>
          <w:rStyle w:val="Fett"/>
        </w:rPr>
        <w:t xml:space="preserve">Frag. </w:t>
      </w:r>
      <w:r>
        <w:br/>
        <w:t xml:space="preserve">Was </w:t>
      </w:r>
      <w:proofErr w:type="spellStart"/>
      <w:r>
        <w:t>hastu</w:t>
      </w:r>
      <w:proofErr w:type="spellEnd"/>
      <w:r>
        <w:t xml:space="preserve"> </w:t>
      </w:r>
      <w:proofErr w:type="spellStart"/>
      <w:r>
        <w:t>gschrifft</w:t>
      </w:r>
      <w:proofErr w:type="spellEnd"/>
      <w:r>
        <w:t xml:space="preserve"> das </w:t>
      </w:r>
      <w:proofErr w:type="spellStart"/>
      <w:r>
        <w:t>sy</w:t>
      </w:r>
      <w:proofErr w:type="spellEnd"/>
      <w:r>
        <w:t xml:space="preserve"> allweg </w:t>
      </w:r>
      <w:proofErr w:type="spellStart"/>
      <w:r>
        <w:t>ain</w:t>
      </w:r>
      <w:proofErr w:type="spellEnd"/>
      <w:r>
        <w:t xml:space="preserve"> </w:t>
      </w:r>
      <w:proofErr w:type="spellStart"/>
      <w:r>
        <w:t>Junckfraw</w:t>
      </w:r>
      <w:proofErr w:type="spellEnd"/>
      <w:r>
        <w:t xml:space="preserve"> </w:t>
      </w:r>
      <w:proofErr w:type="spellStart"/>
      <w:r>
        <w:t>bliben</w:t>
      </w:r>
      <w:proofErr w:type="spellEnd"/>
      <w:r>
        <w:t xml:space="preserve"> sey / auch nach der </w:t>
      </w:r>
      <w:proofErr w:type="spellStart"/>
      <w:r>
        <w:t>geburt</w:t>
      </w:r>
      <w:proofErr w:type="spellEnd"/>
      <w:r>
        <w:t xml:space="preserve">? </w:t>
      </w:r>
    </w:p>
    <w:p w14:paraId="4CADF2A0" w14:textId="77777777" w:rsidR="006662CA" w:rsidRDefault="006662CA" w:rsidP="006662CA">
      <w:pPr>
        <w:pStyle w:val="StandardWeb"/>
      </w:pPr>
      <w:proofErr w:type="spellStart"/>
      <w:r>
        <w:t>Ant</w:t>
      </w:r>
      <w:proofErr w:type="spellEnd"/>
      <w:r>
        <w:t xml:space="preserve">. </w:t>
      </w:r>
      <w:r>
        <w:br/>
        <w:t xml:space="preserve">Die </w:t>
      </w:r>
      <w:proofErr w:type="spellStart"/>
      <w:r>
        <w:t>gschrift</w:t>
      </w:r>
      <w:proofErr w:type="spellEnd"/>
      <w:r>
        <w:t xml:space="preserve"> gibt zu </w:t>
      </w:r>
      <w:proofErr w:type="spellStart"/>
      <w:r>
        <w:t>verston</w:t>
      </w:r>
      <w:proofErr w:type="spellEnd"/>
      <w:r>
        <w:t xml:space="preserve"> / das </w:t>
      </w:r>
      <w:proofErr w:type="spellStart"/>
      <w:r>
        <w:t>sy</w:t>
      </w:r>
      <w:proofErr w:type="spellEnd"/>
      <w:r>
        <w:t xml:space="preserve"> on </w:t>
      </w:r>
      <w:proofErr w:type="spellStart"/>
      <w:r>
        <w:t>verletzung</w:t>
      </w:r>
      <w:proofErr w:type="spellEnd"/>
      <w:r>
        <w:t xml:space="preserve"> </w:t>
      </w:r>
      <w:proofErr w:type="spellStart"/>
      <w:r>
        <w:t>jrer</w:t>
      </w:r>
      <w:proofErr w:type="spellEnd"/>
      <w:r>
        <w:t xml:space="preserve"> </w:t>
      </w:r>
      <w:proofErr w:type="spellStart"/>
      <w:r>
        <w:t>junckfrawschafft</w:t>
      </w:r>
      <w:proofErr w:type="spellEnd"/>
      <w:r>
        <w:t xml:space="preserve"> / empfangen und </w:t>
      </w:r>
      <w:proofErr w:type="spellStart"/>
      <w:r>
        <w:t>geborn</w:t>
      </w:r>
      <w:proofErr w:type="spellEnd"/>
      <w:r>
        <w:t xml:space="preserve"> hab / und sagt </w:t>
      </w:r>
      <w:proofErr w:type="spellStart"/>
      <w:r>
        <w:t>nit</w:t>
      </w:r>
      <w:proofErr w:type="spellEnd"/>
      <w:r>
        <w:t xml:space="preserve"> das </w:t>
      </w:r>
      <w:proofErr w:type="spellStart"/>
      <w:r>
        <w:t>sy</w:t>
      </w:r>
      <w:proofErr w:type="spellEnd"/>
      <w:r>
        <w:t xml:space="preserve"> </w:t>
      </w:r>
      <w:proofErr w:type="spellStart"/>
      <w:r>
        <w:t>geschwecht</w:t>
      </w:r>
      <w:proofErr w:type="spellEnd"/>
      <w:r>
        <w:t xml:space="preserve"> sey worden / oder </w:t>
      </w:r>
      <w:proofErr w:type="spellStart"/>
      <w:r>
        <w:t>mer</w:t>
      </w:r>
      <w:proofErr w:type="spellEnd"/>
      <w:r>
        <w:t xml:space="preserve"> </w:t>
      </w:r>
      <w:proofErr w:type="spellStart"/>
      <w:r>
        <w:t>sun</w:t>
      </w:r>
      <w:proofErr w:type="spellEnd"/>
      <w:r>
        <w:t xml:space="preserve"> geboren hab / </w:t>
      </w:r>
      <w:proofErr w:type="spellStart"/>
      <w:r>
        <w:t>darumb</w:t>
      </w:r>
      <w:proofErr w:type="spellEnd"/>
      <w:r>
        <w:t xml:space="preserve"> </w:t>
      </w:r>
      <w:proofErr w:type="spellStart"/>
      <w:r>
        <w:t>kan</w:t>
      </w:r>
      <w:proofErr w:type="spellEnd"/>
      <w:r>
        <w:t xml:space="preserve"> ichs auch </w:t>
      </w:r>
      <w:proofErr w:type="spellStart"/>
      <w:r>
        <w:t>nit</w:t>
      </w:r>
      <w:proofErr w:type="spellEnd"/>
      <w:r>
        <w:t xml:space="preserve"> sagen / wer das sagen will der soll </w:t>
      </w:r>
      <w:proofErr w:type="spellStart"/>
      <w:r>
        <w:t>gschrifft</w:t>
      </w:r>
      <w:proofErr w:type="spellEnd"/>
      <w:r>
        <w:t xml:space="preserve"> </w:t>
      </w:r>
      <w:proofErr w:type="spellStart"/>
      <w:r>
        <w:t>darumb</w:t>
      </w:r>
      <w:proofErr w:type="spellEnd"/>
      <w:r>
        <w:t xml:space="preserve"> darthun. </w:t>
      </w:r>
    </w:p>
    <w:p w14:paraId="4841B75F" w14:textId="77777777" w:rsidR="006662CA" w:rsidRDefault="006662CA" w:rsidP="006662CA">
      <w:pPr>
        <w:pStyle w:val="StandardWeb"/>
      </w:pPr>
      <w:r>
        <w:rPr>
          <w:rStyle w:val="Fett"/>
        </w:rPr>
        <w:t xml:space="preserve">Gelitten </w:t>
      </w:r>
      <w:proofErr w:type="spellStart"/>
      <w:r>
        <w:rPr>
          <w:rStyle w:val="Fett"/>
        </w:rPr>
        <w:t>onder</w:t>
      </w:r>
      <w:proofErr w:type="spellEnd"/>
      <w:r>
        <w:rPr>
          <w:rStyle w:val="Fett"/>
        </w:rPr>
        <w:t xml:space="preserve"> Pontio Pilato.</w:t>
      </w:r>
      <w:r>
        <w:t xml:space="preserve"> </w:t>
      </w:r>
    </w:p>
    <w:p w14:paraId="1C2489C9" w14:textId="77777777" w:rsidR="006662CA" w:rsidRDefault="006662CA" w:rsidP="006662CA">
      <w:pPr>
        <w:pStyle w:val="StandardWeb"/>
      </w:pPr>
      <w:r>
        <w:rPr>
          <w:rStyle w:val="Fett"/>
        </w:rPr>
        <w:t xml:space="preserve">Frag. </w:t>
      </w:r>
      <w:r>
        <w:br/>
        <w:t xml:space="preserve">Was ist das / Gelitten? </w:t>
      </w:r>
    </w:p>
    <w:p w14:paraId="40C6A86E" w14:textId="77777777" w:rsidR="006662CA" w:rsidRDefault="006662CA" w:rsidP="006662CA">
      <w:pPr>
        <w:pStyle w:val="StandardWeb"/>
      </w:pPr>
      <w:proofErr w:type="spellStart"/>
      <w:r>
        <w:t>Antwurt</w:t>
      </w:r>
      <w:proofErr w:type="spellEnd"/>
      <w:r>
        <w:t xml:space="preserve">. </w:t>
      </w:r>
      <w:r>
        <w:br/>
        <w:t xml:space="preserve">Wir haben die straff verdient / aber er hat für uns gelitten / Wir </w:t>
      </w:r>
      <w:proofErr w:type="spellStart"/>
      <w:r>
        <w:t>waern</w:t>
      </w:r>
      <w:proofErr w:type="spellEnd"/>
      <w:r>
        <w:t xml:space="preserve"> all </w:t>
      </w:r>
      <w:proofErr w:type="spellStart"/>
      <w:r>
        <w:t>ewigklich</w:t>
      </w:r>
      <w:proofErr w:type="spellEnd"/>
      <w:r>
        <w:t xml:space="preserve"> verloren / </w:t>
      </w:r>
      <w:proofErr w:type="spellStart"/>
      <w:r>
        <w:t>wa</w:t>
      </w:r>
      <w:proofErr w:type="spellEnd"/>
      <w:r>
        <w:t xml:space="preserve"> Christus </w:t>
      </w:r>
      <w:proofErr w:type="spellStart"/>
      <w:r>
        <w:t>nit</w:t>
      </w:r>
      <w:proofErr w:type="spellEnd"/>
      <w:r>
        <w:t xml:space="preserve"> für uns gestorben wer. Er ist </w:t>
      </w:r>
      <w:proofErr w:type="spellStart"/>
      <w:r>
        <w:t>umb</w:t>
      </w:r>
      <w:proofErr w:type="spellEnd"/>
      <w:r>
        <w:t xml:space="preserve"> </w:t>
      </w:r>
      <w:proofErr w:type="spellStart"/>
      <w:r>
        <w:t>unsert</w:t>
      </w:r>
      <w:proofErr w:type="spellEnd"/>
      <w:r>
        <w:t xml:space="preserve"> willen </w:t>
      </w:r>
      <w:proofErr w:type="spellStart"/>
      <w:r>
        <w:t>mensch</w:t>
      </w:r>
      <w:proofErr w:type="spellEnd"/>
      <w:r>
        <w:t xml:space="preserve"> worden / er hat für uns gelitten / </w:t>
      </w:r>
      <w:proofErr w:type="spellStart"/>
      <w:r>
        <w:t>unnser</w:t>
      </w:r>
      <w:proofErr w:type="spellEnd"/>
      <w:r>
        <w:t xml:space="preserve"> schuld hat er </w:t>
      </w:r>
      <w:proofErr w:type="spellStart"/>
      <w:r>
        <w:t>bezalt</w:t>
      </w:r>
      <w:proofErr w:type="spellEnd"/>
      <w:r>
        <w:t xml:space="preserve"> / und mit seinem todt </w:t>
      </w:r>
      <w:proofErr w:type="spellStart"/>
      <w:r>
        <w:t>unns</w:t>
      </w:r>
      <w:proofErr w:type="spellEnd"/>
      <w:r>
        <w:t xml:space="preserve"> </w:t>
      </w:r>
      <w:proofErr w:type="spellStart"/>
      <w:r>
        <w:t>erloeßt</w:t>
      </w:r>
      <w:proofErr w:type="spellEnd"/>
      <w:r>
        <w:t xml:space="preserve"> von dem ewigen todt / Er ist die </w:t>
      </w:r>
      <w:proofErr w:type="spellStart"/>
      <w:r>
        <w:t>vermaledeyung</w:t>
      </w:r>
      <w:proofErr w:type="spellEnd"/>
      <w:r>
        <w:t xml:space="preserve"> </w:t>
      </w:r>
      <w:proofErr w:type="spellStart"/>
      <w:r>
        <w:t>selbs</w:t>
      </w:r>
      <w:proofErr w:type="spellEnd"/>
      <w:r>
        <w:t xml:space="preserve"> worden / </w:t>
      </w:r>
      <w:proofErr w:type="spellStart"/>
      <w:r>
        <w:t>auff</w:t>
      </w:r>
      <w:proofErr w:type="spellEnd"/>
      <w:r>
        <w:t xml:space="preserve"> das er uns von der </w:t>
      </w:r>
      <w:proofErr w:type="spellStart"/>
      <w:r>
        <w:t>maledeyung</w:t>
      </w:r>
      <w:proofErr w:type="spellEnd"/>
      <w:r>
        <w:t xml:space="preserve"> </w:t>
      </w:r>
      <w:proofErr w:type="spellStart"/>
      <w:r>
        <w:t>erledigete</w:t>
      </w:r>
      <w:proofErr w:type="spellEnd"/>
      <w:r>
        <w:t xml:space="preserve"> spricht Paulus </w:t>
      </w:r>
      <w:proofErr w:type="spellStart"/>
      <w:r>
        <w:t>zun</w:t>
      </w:r>
      <w:proofErr w:type="spellEnd"/>
      <w:r>
        <w:t xml:space="preserve"> Galatern. </w:t>
      </w:r>
    </w:p>
    <w:p w14:paraId="20385795" w14:textId="77777777" w:rsidR="006662CA" w:rsidRDefault="006662CA" w:rsidP="006662CA">
      <w:pPr>
        <w:pStyle w:val="StandardWeb"/>
      </w:pPr>
      <w:proofErr w:type="spellStart"/>
      <w:r>
        <w:rPr>
          <w:rStyle w:val="Fett"/>
        </w:rPr>
        <w:t>Creütziget</w:t>
      </w:r>
      <w:proofErr w:type="spellEnd"/>
      <w:r>
        <w:rPr>
          <w:rStyle w:val="Fett"/>
        </w:rPr>
        <w:t>.</w:t>
      </w:r>
      <w:r>
        <w:t xml:space="preserve"> </w:t>
      </w:r>
    </w:p>
    <w:p w14:paraId="2C84BDE1" w14:textId="77777777" w:rsidR="006662CA" w:rsidRDefault="006662CA" w:rsidP="006662CA">
      <w:pPr>
        <w:pStyle w:val="StandardWeb"/>
      </w:pPr>
      <w:r>
        <w:rPr>
          <w:rStyle w:val="Fett"/>
        </w:rPr>
        <w:t xml:space="preserve">Frag. </w:t>
      </w:r>
      <w:r>
        <w:br/>
      </w:r>
      <w:proofErr w:type="spellStart"/>
      <w:r>
        <w:t>Warumb</w:t>
      </w:r>
      <w:proofErr w:type="spellEnd"/>
      <w:r>
        <w:t xml:space="preserve"> ist er </w:t>
      </w:r>
      <w:proofErr w:type="spellStart"/>
      <w:r>
        <w:t>Creütziget</w:t>
      </w:r>
      <w:proofErr w:type="spellEnd"/>
      <w:r>
        <w:t xml:space="preserve"> worden? </w:t>
      </w:r>
    </w:p>
    <w:p w14:paraId="7B7536E7" w14:textId="77777777" w:rsidR="006662CA" w:rsidRDefault="006662CA" w:rsidP="006662CA">
      <w:pPr>
        <w:pStyle w:val="StandardWeb"/>
      </w:pPr>
      <w:proofErr w:type="spellStart"/>
      <w:r>
        <w:t>Ant</w:t>
      </w:r>
      <w:proofErr w:type="spellEnd"/>
      <w:r>
        <w:t xml:space="preserve">. </w:t>
      </w:r>
      <w:r>
        <w:br/>
        <w:t xml:space="preserve">Der todt des </w:t>
      </w:r>
      <w:proofErr w:type="spellStart"/>
      <w:r>
        <w:t>Creütz</w:t>
      </w:r>
      <w:proofErr w:type="spellEnd"/>
      <w:r>
        <w:t xml:space="preserve"> war der </w:t>
      </w:r>
      <w:proofErr w:type="spellStart"/>
      <w:r>
        <w:t>schaendtlichest</w:t>
      </w:r>
      <w:proofErr w:type="spellEnd"/>
      <w:r>
        <w:t xml:space="preserve"> todt / </w:t>
      </w:r>
      <w:proofErr w:type="spellStart"/>
      <w:r>
        <w:t>darvon</w:t>
      </w:r>
      <w:proofErr w:type="spellEnd"/>
      <w:r>
        <w:t xml:space="preserve"> </w:t>
      </w:r>
      <w:proofErr w:type="spellStart"/>
      <w:r>
        <w:t>geschryben</w:t>
      </w:r>
      <w:proofErr w:type="spellEnd"/>
      <w:r>
        <w:t xml:space="preserve"> </w:t>
      </w:r>
      <w:proofErr w:type="spellStart"/>
      <w:r>
        <w:t>stat</w:t>
      </w:r>
      <w:proofErr w:type="spellEnd"/>
      <w:r>
        <w:t xml:space="preserve"> im 5. buch </w:t>
      </w:r>
      <w:proofErr w:type="spellStart"/>
      <w:r>
        <w:t>Mosi</w:t>
      </w:r>
      <w:proofErr w:type="spellEnd"/>
      <w:r>
        <w:t xml:space="preserve"> am 21. Vermaledeyet ist der am </w:t>
      </w:r>
      <w:proofErr w:type="spellStart"/>
      <w:r>
        <w:t>holtz</w:t>
      </w:r>
      <w:proofErr w:type="spellEnd"/>
      <w:r>
        <w:t xml:space="preserve"> hangt / Mit dem </w:t>
      </w:r>
      <w:proofErr w:type="spellStart"/>
      <w:r>
        <w:t>schaendtlichen</w:t>
      </w:r>
      <w:proofErr w:type="spellEnd"/>
      <w:r>
        <w:t xml:space="preserve"> todt hat er uns von </w:t>
      </w:r>
      <w:proofErr w:type="spellStart"/>
      <w:r>
        <w:t>schanden</w:t>
      </w:r>
      <w:proofErr w:type="spellEnd"/>
      <w:r>
        <w:t xml:space="preserve"> und vom todt </w:t>
      </w:r>
      <w:proofErr w:type="spellStart"/>
      <w:r>
        <w:t>erloeßt</w:t>
      </w:r>
      <w:proofErr w:type="spellEnd"/>
      <w:r>
        <w:t xml:space="preserve"> / Er hat uns auch damit </w:t>
      </w:r>
      <w:proofErr w:type="spellStart"/>
      <w:r>
        <w:t>ain</w:t>
      </w:r>
      <w:proofErr w:type="spellEnd"/>
      <w:r>
        <w:t xml:space="preserve"> </w:t>
      </w:r>
      <w:proofErr w:type="spellStart"/>
      <w:r>
        <w:t>vorbild</w:t>
      </w:r>
      <w:proofErr w:type="spellEnd"/>
      <w:r>
        <w:t xml:space="preserve"> geben / das wir seinen </w:t>
      </w:r>
      <w:proofErr w:type="spellStart"/>
      <w:r>
        <w:t>fußstapffen</w:t>
      </w:r>
      <w:proofErr w:type="spellEnd"/>
      <w:r>
        <w:t xml:space="preserve"> nach </w:t>
      </w:r>
      <w:proofErr w:type="spellStart"/>
      <w:r>
        <w:t>volgen</w:t>
      </w:r>
      <w:proofErr w:type="spellEnd"/>
      <w:r>
        <w:t xml:space="preserve"> / 1 Pet. 2. Wir sollen </w:t>
      </w:r>
      <w:proofErr w:type="spellStart"/>
      <w:r>
        <w:t>unnsern</w:t>
      </w:r>
      <w:proofErr w:type="spellEnd"/>
      <w:r>
        <w:t xml:space="preserve"> alten </w:t>
      </w:r>
      <w:proofErr w:type="spellStart"/>
      <w:r>
        <w:t>menschen</w:t>
      </w:r>
      <w:proofErr w:type="spellEnd"/>
      <w:r>
        <w:t xml:space="preserve"> auch </w:t>
      </w:r>
      <w:proofErr w:type="spellStart"/>
      <w:r>
        <w:t>creützigen</w:t>
      </w:r>
      <w:proofErr w:type="spellEnd"/>
      <w:r>
        <w:t xml:space="preserve"> / mit seinen </w:t>
      </w:r>
      <w:proofErr w:type="spellStart"/>
      <w:r>
        <w:t>lüsten</w:t>
      </w:r>
      <w:proofErr w:type="spellEnd"/>
      <w:r>
        <w:t xml:space="preserve"> und </w:t>
      </w:r>
      <w:proofErr w:type="spellStart"/>
      <w:r>
        <w:t>begirden</w:t>
      </w:r>
      <w:proofErr w:type="spellEnd"/>
      <w:r>
        <w:t xml:space="preserve"> / Gala. 5. </w:t>
      </w:r>
    </w:p>
    <w:p w14:paraId="5AC837C6" w14:textId="77777777" w:rsidR="006662CA" w:rsidRDefault="006662CA" w:rsidP="006662CA">
      <w:pPr>
        <w:pStyle w:val="StandardWeb"/>
      </w:pPr>
      <w:r>
        <w:rPr>
          <w:rStyle w:val="Fett"/>
        </w:rPr>
        <w:t>Gestorben.</w:t>
      </w:r>
      <w:r>
        <w:t xml:space="preserve"> </w:t>
      </w:r>
    </w:p>
    <w:p w14:paraId="4E108A82"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dem </w:t>
      </w:r>
      <w:proofErr w:type="spellStart"/>
      <w:r>
        <w:t>wort</w:t>
      </w:r>
      <w:proofErr w:type="spellEnd"/>
      <w:r>
        <w:t xml:space="preserve">? </w:t>
      </w:r>
    </w:p>
    <w:p w14:paraId="6B9E866C" w14:textId="77777777" w:rsidR="006662CA" w:rsidRDefault="006662CA" w:rsidP="006662CA">
      <w:pPr>
        <w:pStyle w:val="StandardWeb"/>
      </w:pPr>
      <w:proofErr w:type="spellStart"/>
      <w:r>
        <w:t>Ant</w:t>
      </w:r>
      <w:proofErr w:type="spellEnd"/>
      <w:r>
        <w:t>.</w:t>
      </w:r>
      <w:r>
        <w:br/>
        <w:t xml:space="preserve">Ich </w:t>
      </w:r>
      <w:proofErr w:type="spellStart"/>
      <w:r>
        <w:t>verston</w:t>
      </w:r>
      <w:proofErr w:type="spellEnd"/>
      <w:r>
        <w:t xml:space="preserve"> das hauptstuck der grossen </w:t>
      </w:r>
      <w:proofErr w:type="spellStart"/>
      <w:r>
        <w:t>gnad</w:t>
      </w:r>
      <w:proofErr w:type="spellEnd"/>
      <w:r>
        <w:t xml:space="preserve"> Gottes / des sich von </w:t>
      </w:r>
      <w:proofErr w:type="spellStart"/>
      <w:r>
        <w:t>hertzen</w:t>
      </w:r>
      <w:proofErr w:type="spellEnd"/>
      <w:r>
        <w:t xml:space="preserve"> </w:t>
      </w:r>
      <w:proofErr w:type="spellStart"/>
      <w:r>
        <w:t>frewen</w:t>
      </w:r>
      <w:proofErr w:type="spellEnd"/>
      <w:r>
        <w:t xml:space="preserve"> alle die / welche </w:t>
      </w:r>
      <w:proofErr w:type="spellStart"/>
      <w:r>
        <w:t>jr</w:t>
      </w:r>
      <w:proofErr w:type="spellEnd"/>
      <w:r>
        <w:t xml:space="preserve"> </w:t>
      </w:r>
      <w:proofErr w:type="spellStart"/>
      <w:r>
        <w:t>gewißne</w:t>
      </w:r>
      <w:proofErr w:type="spellEnd"/>
      <w:r>
        <w:t xml:space="preserve"> naget / die </w:t>
      </w:r>
      <w:proofErr w:type="spellStart"/>
      <w:r>
        <w:t>jr</w:t>
      </w:r>
      <w:proofErr w:type="spellEnd"/>
      <w:r>
        <w:t xml:space="preserve"> </w:t>
      </w:r>
      <w:proofErr w:type="spellStart"/>
      <w:r>
        <w:t>sünd</w:t>
      </w:r>
      <w:proofErr w:type="spellEnd"/>
      <w:r>
        <w:t xml:space="preserve"> </w:t>
      </w:r>
      <w:proofErr w:type="spellStart"/>
      <w:r>
        <w:t>truckt</w:t>
      </w:r>
      <w:proofErr w:type="spellEnd"/>
      <w:r>
        <w:t xml:space="preserve"> / die hell erschreckt / und </w:t>
      </w:r>
      <w:proofErr w:type="spellStart"/>
      <w:r>
        <w:t>erzittren</w:t>
      </w:r>
      <w:proofErr w:type="spellEnd"/>
      <w:r>
        <w:t xml:space="preserve"> vor dem </w:t>
      </w:r>
      <w:proofErr w:type="spellStart"/>
      <w:r>
        <w:t>zorn</w:t>
      </w:r>
      <w:proofErr w:type="spellEnd"/>
      <w:r>
        <w:t xml:space="preserve"> Gottes / Dann der todt Christi ist die </w:t>
      </w:r>
      <w:proofErr w:type="spellStart"/>
      <w:r>
        <w:t>reych</w:t>
      </w:r>
      <w:proofErr w:type="spellEnd"/>
      <w:r>
        <w:t xml:space="preserve"> </w:t>
      </w:r>
      <w:proofErr w:type="spellStart"/>
      <w:r>
        <w:t>Apoteck</w:t>
      </w:r>
      <w:proofErr w:type="spellEnd"/>
      <w:r>
        <w:t xml:space="preserve"> wider all </w:t>
      </w:r>
      <w:proofErr w:type="spellStart"/>
      <w:r>
        <w:t>kranckhaiten</w:t>
      </w:r>
      <w:proofErr w:type="spellEnd"/>
      <w:r>
        <w:t xml:space="preserve"> / Christus ist gestorben </w:t>
      </w:r>
      <w:proofErr w:type="spellStart"/>
      <w:r>
        <w:t>umb</w:t>
      </w:r>
      <w:proofErr w:type="spellEnd"/>
      <w:r>
        <w:t xml:space="preserve"> unser </w:t>
      </w:r>
      <w:proofErr w:type="spellStart"/>
      <w:r>
        <w:t>sünd</w:t>
      </w:r>
      <w:proofErr w:type="spellEnd"/>
      <w:r>
        <w:t xml:space="preserve"> willen / Roma. 4. Wann </w:t>
      </w:r>
      <w:proofErr w:type="spellStart"/>
      <w:r>
        <w:t>ainer</w:t>
      </w:r>
      <w:proofErr w:type="spellEnd"/>
      <w:r>
        <w:t xml:space="preserve"> Christum gefragt </w:t>
      </w:r>
      <w:proofErr w:type="spellStart"/>
      <w:r>
        <w:t>het</w:t>
      </w:r>
      <w:proofErr w:type="spellEnd"/>
      <w:r>
        <w:t xml:space="preserve"> / da er das </w:t>
      </w:r>
      <w:proofErr w:type="spellStart"/>
      <w:r>
        <w:t>creütz</w:t>
      </w:r>
      <w:proofErr w:type="spellEnd"/>
      <w:r>
        <w:t xml:space="preserve"> </w:t>
      </w:r>
      <w:proofErr w:type="spellStart"/>
      <w:r>
        <w:t>auff</w:t>
      </w:r>
      <w:proofErr w:type="spellEnd"/>
      <w:r>
        <w:t xml:space="preserve"> seinen </w:t>
      </w:r>
      <w:proofErr w:type="spellStart"/>
      <w:r>
        <w:t>halß</w:t>
      </w:r>
      <w:proofErr w:type="spellEnd"/>
      <w:r>
        <w:t xml:space="preserve"> zum </w:t>
      </w:r>
      <w:proofErr w:type="spellStart"/>
      <w:r>
        <w:t>thor</w:t>
      </w:r>
      <w:proofErr w:type="spellEnd"/>
      <w:r>
        <w:t xml:space="preserve"> </w:t>
      </w:r>
      <w:proofErr w:type="spellStart"/>
      <w:r>
        <w:t>hinauß</w:t>
      </w:r>
      <w:proofErr w:type="spellEnd"/>
      <w:r>
        <w:t xml:space="preserve"> trug / Jesu was </w:t>
      </w:r>
      <w:proofErr w:type="spellStart"/>
      <w:r>
        <w:t>tregstu</w:t>
      </w:r>
      <w:proofErr w:type="spellEnd"/>
      <w:r>
        <w:t xml:space="preserve">? so </w:t>
      </w:r>
      <w:proofErr w:type="spellStart"/>
      <w:r>
        <w:t>het</w:t>
      </w:r>
      <w:proofErr w:type="spellEnd"/>
      <w:r>
        <w:t xml:space="preserve"> er on </w:t>
      </w:r>
      <w:proofErr w:type="spellStart"/>
      <w:r>
        <w:t>zweyfel</w:t>
      </w:r>
      <w:proofErr w:type="spellEnd"/>
      <w:r>
        <w:t xml:space="preserve"> </w:t>
      </w:r>
      <w:proofErr w:type="spellStart"/>
      <w:r>
        <w:t>geantwurt</w:t>
      </w:r>
      <w:proofErr w:type="spellEnd"/>
      <w:r>
        <w:t xml:space="preserve"> / Ich trag </w:t>
      </w:r>
      <w:proofErr w:type="spellStart"/>
      <w:r>
        <w:t>ewere</w:t>
      </w:r>
      <w:proofErr w:type="spellEnd"/>
      <w:r>
        <w:t xml:space="preserve"> </w:t>
      </w:r>
      <w:proofErr w:type="spellStart"/>
      <w:r>
        <w:t>sünd</w:t>
      </w:r>
      <w:proofErr w:type="spellEnd"/>
      <w:r>
        <w:t xml:space="preserve">. Er </w:t>
      </w:r>
      <w:proofErr w:type="spellStart"/>
      <w:r>
        <w:t>hatt</w:t>
      </w:r>
      <w:proofErr w:type="spellEnd"/>
      <w:r>
        <w:t xml:space="preserve"> </w:t>
      </w:r>
      <w:proofErr w:type="spellStart"/>
      <w:r>
        <w:t>ain</w:t>
      </w:r>
      <w:proofErr w:type="spellEnd"/>
      <w:r>
        <w:t xml:space="preserve"> </w:t>
      </w:r>
      <w:proofErr w:type="spellStart"/>
      <w:r>
        <w:t>schuldopffer</w:t>
      </w:r>
      <w:proofErr w:type="spellEnd"/>
      <w:r>
        <w:t xml:space="preserve"> für uns </w:t>
      </w:r>
      <w:proofErr w:type="spellStart"/>
      <w:r>
        <w:t>gethon</w:t>
      </w:r>
      <w:proofErr w:type="spellEnd"/>
      <w:r>
        <w:t xml:space="preserve">. / 2. Corinth. 5. </w:t>
      </w:r>
    </w:p>
    <w:p w14:paraId="3B97DE56" w14:textId="77777777" w:rsidR="006662CA" w:rsidRDefault="006662CA" w:rsidP="006662CA">
      <w:pPr>
        <w:pStyle w:val="StandardWeb"/>
      </w:pPr>
      <w:r>
        <w:rPr>
          <w:rStyle w:val="Fett"/>
        </w:rPr>
        <w:t>Und begraben.</w:t>
      </w:r>
      <w:r>
        <w:t xml:space="preserve"> </w:t>
      </w:r>
    </w:p>
    <w:p w14:paraId="4C3961E2"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w:t>
      </w:r>
      <w:proofErr w:type="spellStart"/>
      <w:r>
        <w:t>darbey</w:t>
      </w:r>
      <w:proofErr w:type="spellEnd"/>
      <w:r>
        <w:t xml:space="preserve"> / das Christus begraben ist worden? </w:t>
      </w:r>
    </w:p>
    <w:p w14:paraId="506CF05F" w14:textId="77777777" w:rsidR="006662CA" w:rsidRDefault="006662CA" w:rsidP="006662CA">
      <w:pPr>
        <w:pStyle w:val="StandardWeb"/>
      </w:pPr>
      <w:proofErr w:type="spellStart"/>
      <w:r>
        <w:t>Ant</w:t>
      </w:r>
      <w:proofErr w:type="spellEnd"/>
      <w:r>
        <w:t>.</w:t>
      </w:r>
      <w:r>
        <w:br/>
        <w:t xml:space="preserve">Es ist hie allen Christen </w:t>
      </w:r>
      <w:proofErr w:type="spellStart"/>
      <w:r>
        <w:t>ain</w:t>
      </w:r>
      <w:proofErr w:type="spellEnd"/>
      <w:r>
        <w:t xml:space="preserve"> grosser </w:t>
      </w:r>
      <w:proofErr w:type="spellStart"/>
      <w:r>
        <w:t>trost</w:t>
      </w:r>
      <w:proofErr w:type="spellEnd"/>
      <w:r>
        <w:t xml:space="preserve"> </w:t>
      </w:r>
      <w:proofErr w:type="spellStart"/>
      <w:r>
        <w:t>fürgehalten</w:t>
      </w:r>
      <w:proofErr w:type="spellEnd"/>
      <w:r>
        <w:t xml:space="preserve">. </w:t>
      </w:r>
      <w:proofErr w:type="spellStart"/>
      <w:r>
        <w:t>Naemlich</w:t>
      </w:r>
      <w:proofErr w:type="spellEnd"/>
      <w:r>
        <w:t xml:space="preserve"> der / wie Christus vor der </w:t>
      </w:r>
      <w:proofErr w:type="spellStart"/>
      <w:r>
        <w:t>welt</w:t>
      </w:r>
      <w:proofErr w:type="spellEnd"/>
      <w:r>
        <w:t xml:space="preserve"> </w:t>
      </w:r>
      <w:proofErr w:type="spellStart"/>
      <w:r>
        <w:t>gantz</w:t>
      </w:r>
      <w:proofErr w:type="spellEnd"/>
      <w:r>
        <w:t xml:space="preserve"> </w:t>
      </w:r>
      <w:proofErr w:type="spellStart"/>
      <w:r>
        <w:t>unnd</w:t>
      </w:r>
      <w:proofErr w:type="spellEnd"/>
      <w:r>
        <w:t xml:space="preserve"> gar zu nichten worden ist / also das </w:t>
      </w:r>
      <w:proofErr w:type="spellStart"/>
      <w:r>
        <w:t>kain</w:t>
      </w:r>
      <w:proofErr w:type="spellEnd"/>
      <w:r>
        <w:t xml:space="preserve"> </w:t>
      </w:r>
      <w:proofErr w:type="spellStart"/>
      <w:r>
        <w:t>hoffnugn</w:t>
      </w:r>
      <w:proofErr w:type="spellEnd"/>
      <w:r>
        <w:t xml:space="preserve"> </w:t>
      </w:r>
      <w:proofErr w:type="spellStart"/>
      <w:r>
        <w:t>mer</w:t>
      </w:r>
      <w:proofErr w:type="spellEnd"/>
      <w:r>
        <w:t xml:space="preserve"> da war / das er wider </w:t>
      </w:r>
      <w:proofErr w:type="spellStart"/>
      <w:r>
        <w:t>auffkommen</w:t>
      </w:r>
      <w:proofErr w:type="spellEnd"/>
      <w:r>
        <w:t xml:space="preserve"> </w:t>
      </w:r>
      <w:proofErr w:type="spellStart"/>
      <w:r>
        <w:t>solt</w:t>
      </w:r>
      <w:proofErr w:type="spellEnd"/>
      <w:r>
        <w:t xml:space="preserve"> / </w:t>
      </w:r>
      <w:proofErr w:type="spellStart"/>
      <w:r>
        <w:t>unnd</w:t>
      </w:r>
      <w:proofErr w:type="spellEnd"/>
      <w:r>
        <w:t xml:space="preserve"> wider lebendig werden / </w:t>
      </w:r>
      <w:proofErr w:type="spellStart"/>
      <w:r>
        <w:t>dannocht</w:t>
      </w:r>
      <w:proofErr w:type="spellEnd"/>
      <w:r>
        <w:t xml:space="preserve"> </w:t>
      </w:r>
      <w:proofErr w:type="spellStart"/>
      <w:r>
        <w:t>hatt</w:t>
      </w:r>
      <w:proofErr w:type="spellEnd"/>
      <w:r>
        <w:t xml:space="preserve"> </w:t>
      </w:r>
      <w:proofErr w:type="spellStart"/>
      <w:r>
        <w:t>jn</w:t>
      </w:r>
      <w:proofErr w:type="spellEnd"/>
      <w:r>
        <w:t xml:space="preserve"> Gott in </w:t>
      </w:r>
      <w:proofErr w:type="spellStart"/>
      <w:r>
        <w:t>ain</w:t>
      </w:r>
      <w:proofErr w:type="spellEnd"/>
      <w:r>
        <w:t xml:space="preserve"> </w:t>
      </w:r>
      <w:proofErr w:type="spellStart"/>
      <w:r>
        <w:t>new</w:t>
      </w:r>
      <w:proofErr w:type="spellEnd"/>
      <w:r>
        <w:t xml:space="preserve"> </w:t>
      </w:r>
      <w:proofErr w:type="spellStart"/>
      <w:r>
        <w:t>eerlich</w:t>
      </w:r>
      <w:proofErr w:type="spellEnd"/>
      <w:r>
        <w:t xml:space="preserve"> leben </w:t>
      </w:r>
      <w:proofErr w:type="spellStart"/>
      <w:r>
        <w:t>aufferweckt</w:t>
      </w:r>
      <w:proofErr w:type="spellEnd"/>
      <w:r>
        <w:t xml:space="preserve">. Also will uns </w:t>
      </w:r>
      <w:proofErr w:type="spellStart"/>
      <w:r>
        <w:t>Got</w:t>
      </w:r>
      <w:proofErr w:type="spellEnd"/>
      <w:r>
        <w:t xml:space="preserve"> auch </w:t>
      </w:r>
      <w:proofErr w:type="spellStart"/>
      <w:r>
        <w:t>nit</w:t>
      </w:r>
      <w:proofErr w:type="spellEnd"/>
      <w:r>
        <w:t xml:space="preserve"> verlassen / ob wir schon </w:t>
      </w:r>
      <w:proofErr w:type="spellStart"/>
      <w:r>
        <w:t>etwan</w:t>
      </w:r>
      <w:proofErr w:type="spellEnd"/>
      <w:r>
        <w:t xml:space="preserve"> in </w:t>
      </w:r>
      <w:proofErr w:type="spellStart"/>
      <w:r>
        <w:t>ain</w:t>
      </w:r>
      <w:proofErr w:type="spellEnd"/>
      <w:r>
        <w:t xml:space="preserve"> solche </w:t>
      </w:r>
      <w:proofErr w:type="spellStart"/>
      <w:r>
        <w:t>tieffe</w:t>
      </w:r>
      <w:proofErr w:type="spellEnd"/>
      <w:r>
        <w:t xml:space="preserve"> not fallen / das all </w:t>
      </w:r>
      <w:proofErr w:type="spellStart"/>
      <w:r>
        <w:t>welt</w:t>
      </w:r>
      <w:proofErr w:type="spellEnd"/>
      <w:r>
        <w:t xml:space="preserve"> dafür </w:t>
      </w:r>
      <w:proofErr w:type="spellStart"/>
      <w:r>
        <w:t>helt</w:t>
      </w:r>
      <w:proofErr w:type="spellEnd"/>
      <w:r>
        <w:t xml:space="preserve"> es sey gar </w:t>
      </w:r>
      <w:proofErr w:type="spellStart"/>
      <w:r>
        <w:t>auß</w:t>
      </w:r>
      <w:proofErr w:type="spellEnd"/>
      <w:r>
        <w:t xml:space="preserve"> mit uns / so ist </w:t>
      </w:r>
      <w:proofErr w:type="spellStart"/>
      <w:r>
        <w:t>got</w:t>
      </w:r>
      <w:proofErr w:type="spellEnd"/>
      <w:r>
        <w:t xml:space="preserve"> hie und </w:t>
      </w:r>
      <w:proofErr w:type="spellStart"/>
      <w:r>
        <w:t>laest</w:t>
      </w:r>
      <w:proofErr w:type="spellEnd"/>
      <w:r>
        <w:t xml:space="preserve"> uns </w:t>
      </w:r>
      <w:proofErr w:type="spellStart"/>
      <w:r>
        <w:t>nit</w:t>
      </w:r>
      <w:proofErr w:type="spellEnd"/>
      <w:r>
        <w:t xml:space="preserve"> stecken / sonder </w:t>
      </w:r>
      <w:proofErr w:type="spellStart"/>
      <w:r>
        <w:t>hilfft</w:t>
      </w:r>
      <w:proofErr w:type="spellEnd"/>
      <w:r>
        <w:t xml:space="preserve"> uns </w:t>
      </w:r>
      <w:proofErr w:type="spellStart"/>
      <w:r>
        <w:t>genaedigklich</w:t>
      </w:r>
      <w:proofErr w:type="spellEnd"/>
      <w:r>
        <w:t xml:space="preserve"> </w:t>
      </w:r>
      <w:proofErr w:type="spellStart"/>
      <w:r>
        <w:t>herauß</w:t>
      </w:r>
      <w:proofErr w:type="spellEnd"/>
      <w:r>
        <w:t xml:space="preserve">. </w:t>
      </w:r>
      <w:proofErr w:type="spellStart"/>
      <w:r>
        <w:t>Darumb</w:t>
      </w:r>
      <w:proofErr w:type="spellEnd"/>
      <w:r>
        <w:t xml:space="preserve"> </w:t>
      </w:r>
      <w:proofErr w:type="spellStart"/>
      <w:r>
        <w:t>hayst</w:t>
      </w:r>
      <w:proofErr w:type="spellEnd"/>
      <w:r>
        <w:t xml:space="preserve"> er auch </w:t>
      </w:r>
      <w:proofErr w:type="spellStart"/>
      <w:r>
        <w:t>ain</w:t>
      </w:r>
      <w:proofErr w:type="spellEnd"/>
      <w:r>
        <w:t xml:space="preserve"> </w:t>
      </w:r>
      <w:proofErr w:type="spellStart"/>
      <w:r>
        <w:t>nothelffer</w:t>
      </w:r>
      <w:proofErr w:type="spellEnd"/>
      <w:r>
        <w:t xml:space="preserve"> / wann die not </w:t>
      </w:r>
      <w:proofErr w:type="spellStart"/>
      <w:r>
        <w:t>ann</w:t>
      </w:r>
      <w:proofErr w:type="spellEnd"/>
      <w:r>
        <w:t xml:space="preserve"> </w:t>
      </w:r>
      <w:proofErr w:type="spellStart"/>
      <w:r>
        <w:t>groesten</w:t>
      </w:r>
      <w:proofErr w:type="spellEnd"/>
      <w:r>
        <w:t xml:space="preserve"> ist / so </w:t>
      </w:r>
      <w:proofErr w:type="spellStart"/>
      <w:r>
        <w:t>hilfft</w:t>
      </w:r>
      <w:proofErr w:type="spellEnd"/>
      <w:r>
        <w:t xml:space="preserve"> Gott / wann der strick am </w:t>
      </w:r>
      <w:proofErr w:type="spellStart"/>
      <w:r>
        <w:t>hertesten</w:t>
      </w:r>
      <w:proofErr w:type="spellEnd"/>
      <w:r>
        <w:t xml:space="preserve"> </w:t>
      </w:r>
      <w:proofErr w:type="spellStart"/>
      <w:r>
        <w:t>hept</w:t>
      </w:r>
      <w:proofErr w:type="spellEnd"/>
      <w:r>
        <w:t xml:space="preserve"> / so bricht er. In Summa / sterben wir mit Christo / und werden mit </w:t>
      </w:r>
      <w:proofErr w:type="spellStart"/>
      <w:r>
        <w:t>jm</w:t>
      </w:r>
      <w:proofErr w:type="spellEnd"/>
      <w:r>
        <w:t xml:space="preserve"> begraben / so werden wir auch mit </w:t>
      </w:r>
      <w:proofErr w:type="spellStart"/>
      <w:r>
        <w:t>jm</w:t>
      </w:r>
      <w:proofErr w:type="spellEnd"/>
      <w:r>
        <w:t xml:space="preserve"> </w:t>
      </w:r>
      <w:proofErr w:type="spellStart"/>
      <w:r>
        <w:t>aufferston</w:t>
      </w:r>
      <w:proofErr w:type="spellEnd"/>
      <w:r>
        <w:t xml:space="preserve">. Ro. 6. </w:t>
      </w:r>
    </w:p>
    <w:p w14:paraId="7E4E3B1C" w14:textId="77777777" w:rsidR="006662CA" w:rsidRDefault="006662CA" w:rsidP="006662CA">
      <w:pPr>
        <w:pStyle w:val="StandardWeb"/>
      </w:pPr>
      <w:proofErr w:type="spellStart"/>
      <w:r>
        <w:rPr>
          <w:rStyle w:val="Fett"/>
        </w:rPr>
        <w:t>Abgefaren</w:t>
      </w:r>
      <w:proofErr w:type="spellEnd"/>
      <w:r>
        <w:rPr>
          <w:rStyle w:val="Fett"/>
        </w:rPr>
        <w:t xml:space="preserve"> zu den Hellen.</w:t>
      </w:r>
      <w:r>
        <w:t xml:space="preserve"> </w:t>
      </w:r>
    </w:p>
    <w:p w14:paraId="1A3E8FC5" w14:textId="77777777" w:rsidR="006662CA" w:rsidRDefault="006662CA" w:rsidP="006662CA">
      <w:pPr>
        <w:pStyle w:val="StandardWeb"/>
      </w:pPr>
      <w:r>
        <w:rPr>
          <w:rStyle w:val="Fett"/>
        </w:rPr>
        <w:t xml:space="preserve">Frag. </w:t>
      </w:r>
      <w:r>
        <w:br/>
        <w:t xml:space="preserve">Wie </w:t>
      </w:r>
      <w:proofErr w:type="spellStart"/>
      <w:r>
        <w:t>verstastu</w:t>
      </w:r>
      <w:proofErr w:type="spellEnd"/>
      <w:r>
        <w:t xml:space="preserve"> den </w:t>
      </w:r>
      <w:proofErr w:type="spellStart"/>
      <w:r>
        <w:t>Artickel</w:t>
      </w:r>
      <w:proofErr w:type="spellEnd"/>
      <w:r>
        <w:t xml:space="preserve">? </w:t>
      </w:r>
    </w:p>
    <w:p w14:paraId="6D1E2FF0" w14:textId="77777777" w:rsidR="006662CA" w:rsidRDefault="006662CA" w:rsidP="006662CA">
      <w:pPr>
        <w:pStyle w:val="StandardWeb"/>
      </w:pPr>
      <w:proofErr w:type="spellStart"/>
      <w:r>
        <w:t>Ant</w:t>
      </w:r>
      <w:proofErr w:type="spellEnd"/>
      <w:r>
        <w:t>.</w:t>
      </w:r>
      <w:r>
        <w:br/>
        <w:t xml:space="preserve">Ich </w:t>
      </w:r>
      <w:proofErr w:type="spellStart"/>
      <w:r>
        <w:t>gelaub</w:t>
      </w:r>
      <w:proofErr w:type="spellEnd"/>
      <w:r>
        <w:t xml:space="preserve"> </w:t>
      </w:r>
      <w:proofErr w:type="spellStart"/>
      <w:r>
        <w:t>nitt</w:t>
      </w:r>
      <w:proofErr w:type="spellEnd"/>
      <w:r>
        <w:t xml:space="preserve"> / das Christus in die ewig Hell kommen sey / und die gefangenen </w:t>
      </w:r>
      <w:proofErr w:type="spellStart"/>
      <w:r>
        <w:t>daselbs</w:t>
      </w:r>
      <w:proofErr w:type="spellEnd"/>
      <w:r>
        <w:t xml:space="preserve"> erledigt / sonder das er </w:t>
      </w:r>
      <w:proofErr w:type="spellStart"/>
      <w:r>
        <w:t>mitt</w:t>
      </w:r>
      <w:proofErr w:type="spellEnd"/>
      <w:r>
        <w:t xml:space="preserve"> der </w:t>
      </w:r>
      <w:proofErr w:type="spellStart"/>
      <w:r>
        <w:t>offenbarung</w:t>
      </w:r>
      <w:proofErr w:type="spellEnd"/>
      <w:r>
        <w:t xml:space="preserve"> seiner </w:t>
      </w:r>
      <w:proofErr w:type="spellStart"/>
      <w:r>
        <w:t>zukunfft</w:t>
      </w:r>
      <w:proofErr w:type="spellEnd"/>
      <w:r>
        <w:t xml:space="preserve"> / die </w:t>
      </w:r>
      <w:proofErr w:type="spellStart"/>
      <w:r>
        <w:t>allain</w:t>
      </w:r>
      <w:proofErr w:type="spellEnd"/>
      <w:r>
        <w:t xml:space="preserve"> </w:t>
      </w:r>
      <w:proofErr w:type="spellStart"/>
      <w:r>
        <w:t>erfrewet</w:t>
      </w:r>
      <w:proofErr w:type="spellEnd"/>
      <w:r>
        <w:t xml:space="preserve"> hab / die in </w:t>
      </w:r>
      <w:proofErr w:type="spellStart"/>
      <w:r>
        <w:t>warem</w:t>
      </w:r>
      <w:proofErr w:type="spellEnd"/>
      <w:r>
        <w:t xml:space="preserve"> glauben </w:t>
      </w:r>
      <w:proofErr w:type="spellStart"/>
      <w:r>
        <w:t>auß</w:t>
      </w:r>
      <w:proofErr w:type="spellEnd"/>
      <w:r>
        <w:t xml:space="preserve"> </w:t>
      </w:r>
      <w:proofErr w:type="spellStart"/>
      <w:r>
        <w:t>disem</w:t>
      </w:r>
      <w:proofErr w:type="spellEnd"/>
      <w:r>
        <w:t xml:space="preserve"> </w:t>
      </w:r>
      <w:proofErr w:type="spellStart"/>
      <w:r>
        <w:t>zeyt</w:t>
      </w:r>
      <w:proofErr w:type="spellEnd"/>
      <w:r>
        <w:t xml:space="preserve"> </w:t>
      </w:r>
      <w:proofErr w:type="spellStart"/>
      <w:r>
        <w:t>abgeschayden</w:t>
      </w:r>
      <w:proofErr w:type="spellEnd"/>
      <w:r>
        <w:t xml:space="preserve"> / </w:t>
      </w:r>
      <w:proofErr w:type="spellStart"/>
      <w:r>
        <w:t>unnd</w:t>
      </w:r>
      <w:proofErr w:type="spellEnd"/>
      <w:r>
        <w:t xml:space="preserve"> sich </w:t>
      </w:r>
      <w:proofErr w:type="spellStart"/>
      <w:r>
        <w:t>auff</w:t>
      </w:r>
      <w:proofErr w:type="spellEnd"/>
      <w:r>
        <w:t xml:space="preserve"> den </w:t>
      </w:r>
      <w:proofErr w:type="spellStart"/>
      <w:r>
        <w:t>verhayßnen</w:t>
      </w:r>
      <w:proofErr w:type="spellEnd"/>
      <w:r>
        <w:t xml:space="preserve"> Christum verlassen </w:t>
      </w:r>
      <w:proofErr w:type="spellStart"/>
      <w:r>
        <w:t>hetten</w:t>
      </w:r>
      <w:proofErr w:type="spellEnd"/>
      <w:r>
        <w:t xml:space="preserve"> / Welche </w:t>
      </w:r>
      <w:proofErr w:type="spellStart"/>
      <w:r>
        <w:t>Got</w:t>
      </w:r>
      <w:proofErr w:type="spellEnd"/>
      <w:r>
        <w:t xml:space="preserve"> an </w:t>
      </w:r>
      <w:proofErr w:type="spellStart"/>
      <w:r>
        <w:t>ort</w:t>
      </w:r>
      <w:proofErr w:type="spellEnd"/>
      <w:r>
        <w:t xml:space="preserve"> und end / da es </w:t>
      </w:r>
      <w:proofErr w:type="spellStart"/>
      <w:r>
        <w:t>jm</w:t>
      </w:r>
      <w:proofErr w:type="spellEnd"/>
      <w:r>
        <w:t xml:space="preserve"> </w:t>
      </w:r>
      <w:proofErr w:type="spellStart"/>
      <w:r>
        <w:t>gefellig</w:t>
      </w:r>
      <w:proofErr w:type="spellEnd"/>
      <w:r>
        <w:t xml:space="preserve"> / on </w:t>
      </w:r>
      <w:proofErr w:type="spellStart"/>
      <w:r>
        <w:t>schmertzen</w:t>
      </w:r>
      <w:proofErr w:type="spellEnd"/>
      <w:r>
        <w:t xml:space="preserve"> enthalten / dann </w:t>
      </w:r>
      <w:proofErr w:type="spellStart"/>
      <w:r>
        <w:t>sovil</w:t>
      </w:r>
      <w:proofErr w:type="spellEnd"/>
      <w:r>
        <w:t xml:space="preserve"> das berauben und warten deß angesichts Gottes gebracht hat. die selben so des </w:t>
      </w:r>
      <w:proofErr w:type="spellStart"/>
      <w:r>
        <w:t>hails</w:t>
      </w:r>
      <w:proofErr w:type="spellEnd"/>
      <w:r>
        <w:t xml:space="preserve"> </w:t>
      </w:r>
      <w:proofErr w:type="spellStart"/>
      <w:r>
        <w:t>faehig</w:t>
      </w:r>
      <w:proofErr w:type="spellEnd"/>
      <w:r>
        <w:t xml:space="preserve"> hat er </w:t>
      </w:r>
      <w:proofErr w:type="spellStart"/>
      <w:r>
        <w:t>erfrewet</w:t>
      </w:r>
      <w:proofErr w:type="spellEnd"/>
      <w:r>
        <w:t xml:space="preserve"> / und mit </w:t>
      </w:r>
      <w:proofErr w:type="spellStart"/>
      <w:r>
        <w:t>jm</w:t>
      </w:r>
      <w:proofErr w:type="spellEnd"/>
      <w:r>
        <w:t xml:space="preserve"> gen </w:t>
      </w:r>
      <w:proofErr w:type="spellStart"/>
      <w:r>
        <w:t>himel</w:t>
      </w:r>
      <w:proofErr w:type="spellEnd"/>
      <w:r>
        <w:t xml:space="preserve"> </w:t>
      </w:r>
      <w:proofErr w:type="spellStart"/>
      <w:r>
        <w:t>gefuert</w:t>
      </w:r>
      <w:proofErr w:type="spellEnd"/>
      <w:r>
        <w:t xml:space="preserve">. Das lernet man Luce 16. und 1 Petri 3. und 4. </w:t>
      </w:r>
    </w:p>
    <w:p w14:paraId="3A21ECF2" w14:textId="77777777" w:rsidR="006662CA" w:rsidRDefault="006662CA" w:rsidP="006662CA">
      <w:pPr>
        <w:pStyle w:val="StandardWeb"/>
      </w:pPr>
      <w:r>
        <w:rPr>
          <w:rStyle w:val="Fett"/>
        </w:rPr>
        <w:t xml:space="preserve">Am Dritten tag </w:t>
      </w:r>
      <w:proofErr w:type="spellStart"/>
      <w:r>
        <w:rPr>
          <w:rStyle w:val="Fett"/>
        </w:rPr>
        <w:t>aufferstanden</w:t>
      </w:r>
      <w:proofErr w:type="spellEnd"/>
      <w:r>
        <w:rPr>
          <w:rStyle w:val="Fett"/>
        </w:rPr>
        <w:t xml:space="preserve"> von den todten:</w:t>
      </w:r>
      <w:r>
        <w:t xml:space="preserve"> </w:t>
      </w:r>
    </w:p>
    <w:p w14:paraId="428BC2FA" w14:textId="77777777" w:rsidR="006662CA" w:rsidRDefault="006662CA" w:rsidP="006662CA">
      <w:pPr>
        <w:pStyle w:val="StandardWeb"/>
      </w:pPr>
      <w:r>
        <w:rPr>
          <w:rStyle w:val="Fett"/>
        </w:rPr>
        <w:t xml:space="preserve">Frag. </w:t>
      </w:r>
      <w:r>
        <w:br/>
        <w:t xml:space="preserve">Was </w:t>
      </w:r>
      <w:proofErr w:type="spellStart"/>
      <w:r>
        <w:t>hayst</w:t>
      </w:r>
      <w:proofErr w:type="spellEnd"/>
      <w:r>
        <w:t xml:space="preserve"> am dritten tag </w:t>
      </w:r>
      <w:proofErr w:type="spellStart"/>
      <w:r>
        <w:t>aufferstanden</w:t>
      </w:r>
      <w:proofErr w:type="spellEnd"/>
      <w:r>
        <w:t xml:space="preserve"> von den todten? </w:t>
      </w:r>
    </w:p>
    <w:p w14:paraId="06C3BA1B" w14:textId="77777777" w:rsidR="006662CA" w:rsidRDefault="006662CA" w:rsidP="006662CA">
      <w:pPr>
        <w:pStyle w:val="StandardWeb"/>
      </w:pPr>
      <w:proofErr w:type="spellStart"/>
      <w:r>
        <w:t>Ant</w:t>
      </w:r>
      <w:proofErr w:type="spellEnd"/>
      <w:r>
        <w:t>.</w:t>
      </w:r>
      <w:r>
        <w:br/>
        <w:t xml:space="preserve">Er hat den todt </w:t>
      </w:r>
      <w:proofErr w:type="spellStart"/>
      <w:r>
        <w:t>gwaltigklich</w:t>
      </w:r>
      <w:proofErr w:type="spellEnd"/>
      <w:r>
        <w:t xml:space="preserve"> überwunden / und hat mit seiner herrlichen </w:t>
      </w:r>
      <w:proofErr w:type="spellStart"/>
      <w:r>
        <w:t>aufferstehung</w:t>
      </w:r>
      <w:proofErr w:type="spellEnd"/>
      <w:r>
        <w:t xml:space="preserve"> </w:t>
      </w:r>
      <w:proofErr w:type="spellStart"/>
      <w:r>
        <w:t>bewisen</w:t>
      </w:r>
      <w:proofErr w:type="spellEnd"/>
      <w:r>
        <w:t xml:space="preserve"> / das er </w:t>
      </w:r>
      <w:proofErr w:type="spellStart"/>
      <w:r>
        <w:t>ain</w:t>
      </w:r>
      <w:proofErr w:type="spellEnd"/>
      <w:r>
        <w:t xml:space="preserve"> Herr sey / des Lebens und des Todts. </w:t>
      </w:r>
    </w:p>
    <w:p w14:paraId="1DC743A6" w14:textId="77777777" w:rsidR="006662CA" w:rsidRDefault="006662CA" w:rsidP="006662CA">
      <w:pPr>
        <w:pStyle w:val="StandardWeb"/>
      </w:pPr>
      <w:r>
        <w:rPr>
          <w:rStyle w:val="Fett"/>
        </w:rPr>
        <w:t xml:space="preserve">Frag. </w:t>
      </w:r>
      <w:r>
        <w:br/>
        <w:t xml:space="preserve">Was </w:t>
      </w:r>
      <w:proofErr w:type="spellStart"/>
      <w:r>
        <w:t>troest</w:t>
      </w:r>
      <w:proofErr w:type="spellEnd"/>
      <w:r>
        <w:t xml:space="preserve"> dich das? </w:t>
      </w:r>
    </w:p>
    <w:p w14:paraId="007B06BC" w14:textId="77777777" w:rsidR="006662CA" w:rsidRDefault="006662CA" w:rsidP="006662CA">
      <w:pPr>
        <w:pStyle w:val="StandardWeb"/>
      </w:pPr>
      <w:proofErr w:type="spellStart"/>
      <w:r>
        <w:t>Ant</w:t>
      </w:r>
      <w:proofErr w:type="spellEnd"/>
      <w:r>
        <w:t>.</w:t>
      </w:r>
      <w:r>
        <w:br/>
        <w:t xml:space="preserve">Fast </w:t>
      </w:r>
      <w:proofErr w:type="spellStart"/>
      <w:r>
        <w:t>vil</w:t>
      </w:r>
      <w:proofErr w:type="spellEnd"/>
      <w:r>
        <w:t xml:space="preserve"> / Die </w:t>
      </w:r>
      <w:proofErr w:type="spellStart"/>
      <w:r>
        <w:t>auferstehung</w:t>
      </w:r>
      <w:proofErr w:type="spellEnd"/>
      <w:r>
        <w:t xml:space="preserve"> Christi ist unser </w:t>
      </w:r>
      <w:proofErr w:type="spellStart"/>
      <w:r>
        <w:t>auferstehung</w:t>
      </w:r>
      <w:proofErr w:type="spellEnd"/>
      <w:r>
        <w:t xml:space="preserve">. Dann das Er </w:t>
      </w:r>
      <w:proofErr w:type="spellStart"/>
      <w:r>
        <w:t>aufferstanden</w:t>
      </w:r>
      <w:proofErr w:type="spellEnd"/>
      <w:r>
        <w:t xml:space="preserve"> ist / das versichert uns das wir auch </w:t>
      </w:r>
      <w:proofErr w:type="spellStart"/>
      <w:r>
        <w:t>aufferstehen</w:t>
      </w:r>
      <w:proofErr w:type="spellEnd"/>
      <w:r>
        <w:t xml:space="preserve"> werden / dann er ist der </w:t>
      </w:r>
      <w:proofErr w:type="spellStart"/>
      <w:r>
        <w:t>erstling</w:t>
      </w:r>
      <w:proofErr w:type="spellEnd"/>
      <w:r>
        <w:t xml:space="preserve"> dero die da schlaffen. Sein sterben ist unser leben / und sein </w:t>
      </w:r>
      <w:proofErr w:type="spellStart"/>
      <w:r>
        <w:t>aufferstehung</w:t>
      </w:r>
      <w:proofErr w:type="spellEnd"/>
      <w:r>
        <w:t xml:space="preserve"> unser </w:t>
      </w:r>
      <w:proofErr w:type="spellStart"/>
      <w:r>
        <w:t>erhoehung</w:t>
      </w:r>
      <w:proofErr w:type="spellEnd"/>
      <w:r>
        <w:t xml:space="preserve">. Dann also spricht Paulus 1. Cor. 15. Wann die todten </w:t>
      </w:r>
      <w:proofErr w:type="spellStart"/>
      <w:r>
        <w:t>nit</w:t>
      </w:r>
      <w:proofErr w:type="spellEnd"/>
      <w:r>
        <w:t xml:space="preserve"> </w:t>
      </w:r>
      <w:proofErr w:type="spellStart"/>
      <w:r>
        <w:t>aufferstond</w:t>
      </w:r>
      <w:proofErr w:type="spellEnd"/>
      <w:r>
        <w:t xml:space="preserve"> / so </w:t>
      </w:r>
      <w:proofErr w:type="spellStart"/>
      <w:r>
        <w:t>waer</w:t>
      </w:r>
      <w:proofErr w:type="spellEnd"/>
      <w:r>
        <w:t xml:space="preserve"> auch Christus </w:t>
      </w:r>
      <w:proofErr w:type="spellStart"/>
      <w:r>
        <w:t>nit</w:t>
      </w:r>
      <w:proofErr w:type="spellEnd"/>
      <w:r>
        <w:t xml:space="preserve"> </w:t>
      </w:r>
      <w:proofErr w:type="spellStart"/>
      <w:r>
        <w:t>aufferstanden</w:t>
      </w:r>
      <w:proofErr w:type="spellEnd"/>
      <w:r>
        <w:t xml:space="preserve">. </w:t>
      </w:r>
    </w:p>
    <w:p w14:paraId="0ABDFC18" w14:textId="77777777" w:rsidR="006662CA" w:rsidRDefault="006662CA" w:rsidP="006662CA">
      <w:pPr>
        <w:pStyle w:val="StandardWeb"/>
      </w:pPr>
      <w:r>
        <w:rPr>
          <w:rStyle w:val="Fett"/>
        </w:rPr>
        <w:t xml:space="preserve">Frag. </w:t>
      </w:r>
      <w:r>
        <w:br/>
        <w:t xml:space="preserve">Wie </w:t>
      </w:r>
      <w:proofErr w:type="spellStart"/>
      <w:r>
        <w:t>kan</w:t>
      </w:r>
      <w:proofErr w:type="spellEnd"/>
      <w:r>
        <w:t xml:space="preserve"> das </w:t>
      </w:r>
      <w:proofErr w:type="spellStart"/>
      <w:r>
        <w:t>volgen</w:t>
      </w:r>
      <w:proofErr w:type="spellEnd"/>
      <w:r>
        <w:t xml:space="preserve"> / </w:t>
      </w:r>
      <w:proofErr w:type="spellStart"/>
      <w:r>
        <w:t>wa</w:t>
      </w:r>
      <w:proofErr w:type="spellEnd"/>
      <w:r>
        <w:t xml:space="preserve"> wir </w:t>
      </w:r>
      <w:proofErr w:type="spellStart"/>
      <w:r>
        <w:t>nitt</w:t>
      </w:r>
      <w:proofErr w:type="spellEnd"/>
      <w:r>
        <w:t xml:space="preserve"> </w:t>
      </w:r>
      <w:proofErr w:type="spellStart"/>
      <w:r>
        <w:t>aufferstunden</w:t>
      </w:r>
      <w:proofErr w:type="spellEnd"/>
      <w:r>
        <w:t xml:space="preserve"> / das </w:t>
      </w:r>
      <w:proofErr w:type="spellStart"/>
      <w:r>
        <w:t>darumb</w:t>
      </w:r>
      <w:proofErr w:type="spellEnd"/>
      <w:r>
        <w:t xml:space="preserve"> auch Christus </w:t>
      </w:r>
      <w:proofErr w:type="spellStart"/>
      <w:r>
        <w:t>nit</w:t>
      </w:r>
      <w:proofErr w:type="spellEnd"/>
      <w:r>
        <w:t xml:space="preserve"> </w:t>
      </w:r>
      <w:proofErr w:type="spellStart"/>
      <w:r>
        <w:t>aufferstanden</w:t>
      </w:r>
      <w:proofErr w:type="spellEnd"/>
      <w:r>
        <w:t xml:space="preserve"> </w:t>
      </w:r>
      <w:proofErr w:type="spellStart"/>
      <w:r>
        <w:t>waer</w:t>
      </w:r>
      <w:proofErr w:type="spellEnd"/>
      <w:r>
        <w:t xml:space="preserve"> / </w:t>
      </w:r>
      <w:proofErr w:type="spellStart"/>
      <w:r>
        <w:t>Moechte</w:t>
      </w:r>
      <w:proofErr w:type="spellEnd"/>
      <w:r>
        <w:t xml:space="preserve"> </w:t>
      </w:r>
      <w:proofErr w:type="spellStart"/>
      <w:r>
        <w:t>nitt</w:t>
      </w:r>
      <w:proofErr w:type="spellEnd"/>
      <w:r>
        <w:t xml:space="preserve"> Gott Christum / als sein </w:t>
      </w:r>
      <w:proofErr w:type="spellStart"/>
      <w:r>
        <w:t>aygnen</w:t>
      </w:r>
      <w:proofErr w:type="spellEnd"/>
      <w:r>
        <w:t xml:space="preserve"> natürlichen </w:t>
      </w:r>
      <w:proofErr w:type="spellStart"/>
      <w:r>
        <w:t>sun</w:t>
      </w:r>
      <w:proofErr w:type="spellEnd"/>
      <w:r>
        <w:t xml:space="preserve"> </w:t>
      </w:r>
      <w:proofErr w:type="spellStart"/>
      <w:r>
        <w:t>aufferwecken</w:t>
      </w:r>
      <w:proofErr w:type="spellEnd"/>
      <w:r>
        <w:t xml:space="preserve">? </w:t>
      </w:r>
    </w:p>
    <w:p w14:paraId="357CD520" w14:textId="77777777" w:rsidR="006662CA" w:rsidRDefault="006662CA" w:rsidP="006662CA">
      <w:pPr>
        <w:pStyle w:val="StandardWeb"/>
      </w:pPr>
      <w:proofErr w:type="spellStart"/>
      <w:r>
        <w:t>Ant</w:t>
      </w:r>
      <w:proofErr w:type="spellEnd"/>
      <w:r>
        <w:t>.</w:t>
      </w:r>
      <w:r>
        <w:br/>
        <w:t xml:space="preserve">Paulus setzt seine </w:t>
      </w:r>
      <w:proofErr w:type="spellStart"/>
      <w:r>
        <w:t>wort</w:t>
      </w:r>
      <w:proofErr w:type="spellEnd"/>
      <w:r>
        <w:t xml:space="preserve"> </w:t>
      </w:r>
      <w:proofErr w:type="spellStart"/>
      <w:r>
        <w:t>auff</w:t>
      </w:r>
      <w:proofErr w:type="spellEnd"/>
      <w:r>
        <w:t xml:space="preserve"> das aller </w:t>
      </w:r>
      <w:proofErr w:type="spellStart"/>
      <w:r>
        <w:t>troestlichest</w:t>
      </w:r>
      <w:proofErr w:type="spellEnd"/>
      <w:r>
        <w:t xml:space="preserve"> / das wir gegen Gott haben / das ist / das Christus unser </w:t>
      </w:r>
      <w:proofErr w:type="spellStart"/>
      <w:r>
        <w:t>agen</w:t>
      </w:r>
      <w:proofErr w:type="spellEnd"/>
      <w:r>
        <w:t xml:space="preserve"> ist / und wir sein / Das wir seine </w:t>
      </w:r>
      <w:proofErr w:type="spellStart"/>
      <w:r>
        <w:t>glyder</w:t>
      </w:r>
      <w:proofErr w:type="spellEnd"/>
      <w:r>
        <w:t xml:space="preserve"> send / und mit </w:t>
      </w:r>
      <w:proofErr w:type="spellStart"/>
      <w:r>
        <w:t>jm</w:t>
      </w:r>
      <w:proofErr w:type="spellEnd"/>
      <w:r>
        <w:t xml:space="preserve"> / als mit unserm </w:t>
      </w:r>
      <w:proofErr w:type="spellStart"/>
      <w:r>
        <w:t>haupt</w:t>
      </w:r>
      <w:proofErr w:type="spellEnd"/>
      <w:r>
        <w:t xml:space="preserve"> / </w:t>
      </w:r>
      <w:proofErr w:type="spellStart"/>
      <w:r>
        <w:t>ain</w:t>
      </w:r>
      <w:proofErr w:type="spellEnd"/>
      <w:r>
        <w:t xml:space="preserve"> leib machen. Nun mag das </w:t>
      </w:r>
      <w:proofErr w:type="spellStart"/>
      <w:r>
        <w:t>haupt</w:t>
      </w:r>
      <w:proofErr w:type="spellEnd"/>
      <w:r>
        <w:t xml:space="preserve"> </w:t>
      </w:r>
      <w:proofErr w:type="spellStart"/>
      <w:r>
        <w:t>nit</w:t>
      </w:r>
      <w:proofErr w:type="spellEnd"/>
      <w:r>
        <w:t xml:space="preserve"> on die </w:t>
      </w:r>
      <w:proofErr w:type="spellStart"/>
      <w:r>
        <w:t>glider</w:t>
      </w:r>
      <w:proofErr w:type="spellEnd"/>
      <w:r>
        <w:t xml:space="preserve"> sein / noch die </w:t>
      </w:r>
      <w:proofErr w:type="spellStart"/>
      <w:r>
        <w:t>glider</w:t>
      </w:r>
      <w:proofErr w:type="spellEnd"/>
      <w:r>
        <w:t xml:space="preserve"> on das </w:t>
      </w:r>
      <w:proofErr w:type="spellStart"/>
      <w:r>
        <w:t>haupt</w:t>
      </w:r>
      <w:proofErr w:type="spellEnd"/>
      <w:r>
        <w:t xml:space="preserve"> / sonder wann es dem </w:t>
      </w:r>
      <w:proofErr w:type="spellStart"/>
      <w:r>
        <w:t>haupt</w:t>
      </w:r>
      <w:proofErr w:type="spellEnd"/>
      <w:r>
        <w:t xml:space="preserve"> </w:t>
      </w:r>
      <w:proofErr w:type="spellStart"/>
      <w:r>
        <w:t>umbgat</w:t>
      </w:r>
      <w:proofErr w:type="spellEnd"/>
      <w:r>
        <w:t xml:space="preserve"> / so </w:t>
      </w:r>
      <w:proofErr w:type="spellStart"/>
      <w:r>
        <w:t>gat</w:t>
      </w:r>
      <w:proofErr w:type="spellEnd"/>
      <w:r>
        <w:t xml:space="preserve"> es auch dem leib und den </w:t>
      </w:r>
      <w:proofErr w:type="spellStart"/>
      <w:r>
        <w:t>glidern</w:t>
      </w:r>
      <w:proofErr w:type="spellEnd"/>
      <w:r>
        <w:t xml:space="preserve"> </w:t>
      </w:r>
      <w:proofErr w:type="spellStart"/>
      <w:r>
        <w:t>umb</w:t>
      </w:r>
      <w:proofErr w:type="spellEnd"/>
      <w:r>
        <w:t xml:space="preserve">. </w:t>
      </w:r>
      <w:proofErr w:type="spellStart"/>
      <w:r>
        <w:t>Herwiderumb</w:t>
      </w:r>
      <w:proofErr w:type="spellEnd"/>
      <w:r>
        <w:t xml:space="preserve"> / wann die </w:t>
      </w:r>
      <w:proofErr w:type="spellStart"/>
      <w:r>
        <w:t>glider</w:t>
      </w:r>
      <w:proofErr w:type="spellEnd"/>
      <w:r>
        <w:t xml:space="preserve"> </w:t>
      </w:r>
      <w:proofErr w:type="spellStart"/>
      <w:r>
        <w:t>umbkommen</w:t>
      </w:r>
      <w:proofErr w:type="spellEnd"/>
      <w:r>
        <w:t xml:space="preserve"> / so </w:t>
      </w:r>
      <w:proofErr w:type="spellStart"/>
      <w:r>
        <w:t>kumpt</w:t>
      </w:r>
      <w:proofErr w:type="spellEnd"/>
      <w:r>
        <w:t xml:space="preserve"> auch das </w:t>
      </w:r>
      <w:proofErr w:type="spellStart"/>
      <w:r>
        <w:t>haupt</w:t>
      </w:r>
      <w:proofErr w:type="spellEnd"/>
      <w:r>
        <w:t xml:space="preserve"> </w:t>
      </w:r>
      <w:proofErr w:type="spellStart"/>
      <w:r>
        <w:t>umb</w:t>
      </w:r>
      <w:proofErr w:type="spellEnd"/>
      <w:r>
        <w:t xml:space="preserve"> / So aber das </w:t>
      </w:r>
      <w:proofErr w:type="spellStart"/>
      <w:r>
        <w:t>haupt</w:t>
      </w:r>
      <w:proofErr w:type="spellEnd"/>
      <w:r>
        <w:t xml:space="preserve"> lebt so lebt auch der leib / und so der leib lebt / ist gewiß das daß </w:t>
      </w:r>
      <w:proofErr w:type="spellStart"/>
      <w:r>
        <w:t>haupt</w:t>
      </w:r>
      <w:proofErr w:type="spellEnd"/>
      <w:r>
        <w:t xml:space="preserve"> auch lebt / dann der leib lebt </w:t>
      </w:r>
      <w:proofErr w:type="spellStart"/>
      <w:r>
        <w:t>nit</w:t>
      </w:r>
      <w:proofErr w:type="spellEnd"/>
      <w:r>
        <w:t xml:space="preserve"> wann das </w:t>
      </w:r>
      <w:proofErr w:type="spellStart"/>
      <w:r>
        <w:t>haupt</w:t>
      </w:r>
      <w:proofErr w:type="spellEnd"/>
      <w:r>
        <w:t xml:space="preserve"> </w:t>
      </w:r>
      <w:proofErr w:type="spellStart"/>
      <w:r>
        <w:t>nit</w:t>
      </w:r>
      <w:proofErr w:type="spellEnd"/>
      <w:r>
        <w:t xml:space="preserve"> lebt. </w:t>
      </w:r>
      <w:proofErr w:type="spellStart"/>
      <w:r>
        <w:t>Auff</w:t>
      </w:r>
      <w:proofErr w:type="spellEnd"/>
      <w:r>
        <w:t xml:space="preserve"> </w:t>
      </w:r>
      <w:proofErr w:type="spellStart"/>
      <w:r>
        <w:t>solchs</w:t>
      </w:r>
      <w:proofErr w:type="spellEnd"/>
      <w:r>
        <w:t xml:space="preserve"> </w:t>
      </w:r>
      <w:proofErr w:type="spellStart"/>
      <w:r>
        <w:t>schleüßt</w:t>
      </w:r>
      <w:proofErr w:type="spellEnd"/>
      <w:r>
        <w:t xml:space="preserve"> Paulus also / </w:t>
      </w:r>
      <w:proofErr w:type="spellStart"/>
      <w:r>
        <w:t>Seytmals</w:t>
      </w:r>
      <w:proofErr w:type="spellEnd"/>
      <w:r>
        <w:t xml:space="preserve"> Christus unser </w:t>
      </w:r>
      <w:proofErr w:type="spellStart"/>
      <w:r>
        <w:t>haupt</w:t>
      </w:r>
      <w:proofErr w:type="spellEnd"/>
      <w:r>
        <w:t xml:space="preserve"> ist / und wir sein leib / so </w:t>
      </w:r>
      <w:proofErr w:type="spellStart"/>
      <w:r>
        <w:t>volgt</w:t>
      </w:r>
      <w:proofErr w:type="spellEnd"/>
      <w:r>
        <w:t xml:space="preserve"> / wann er stirbt / das auch wir sterben / und so er lebt / das auch wir leben. Nun ist er gestorben/ so </w:t>
      </w:r>
      <w:proofErr w:type="spellStart"/>
      <w:r>
        <w:t>muessen</w:t>
      </w:r>
      <w:proofErr w:type="spellEnd"/>
      <w:r>
        <w:t xml:space="preserve"> auch wir uns selber sterben Rom. 6. Er ist auch lebendig mit leib und </w:t>
      </w:r>
      <w:proofErr w:type="spellStart"/>
      <w:r>
        <w:t>seel</w:t>
      </w:r>
      <w:proofErr w:type="spellEnd"/>
      <w:r>
        <w:t xml:space="preserve"> </w:t>
      </w:r>
      <w:proofErr w:type="spellStart"/>
      <w:r>
        <w:t>widerumb</w:t>
      </w:r>
      <w:proofErr w:type="spellEnd"/>
      <w:r>
        <w:t xml:space="preserve"> auferstanden / also werden auch wir mit leib und </w:t>
      </w:r>
      <w:proofErr w:type="spellStart"/>
      <w:r>
        <w:t>seel</w:t>
      </w:r>
      <w:proofErr w:type="spellEnd"/>
      <w:r>
        <w:t xml:space="preserve"> </w:t>
      </w:r>
      <w:proofErr w:type="spellStart"/>
      <w:r>
        <w:t>auferston</w:t>
      </w:r>
      <w:proofErr w:type="spellEnd"/>
      <w:r>
        <w:t xml:space="preserve"> / </w:t>
      </w:r>
      <w:proofErr w:type="spellStart"/>
      <w:r>
        <w:t>Darumb</w:t>
      </w:r>
      <w:proofErr w:type="spellEnd"/>
      <w:r>
        <w:t xml:space="preserve"> ist </w:t>
      </w:r>
      <w:proofErr w:type="spellStart"/>
      <w:r>
        <w:t>diser</w:t>
      </w:r>
      <w:proofErr w:type="spellEnd"/>
      <w:r>
        <w:t xml:space="preserve"> </w:t>
      </w:r>
      <w:proofErr w:type="spellStart"/>
      <w:r>
        <w:t>Artickel</w:t>
      </w:r>
      <w:proofErr w:type="spellEnd"/>
      <w:r>
        <w:t xml:space="preserve"> </w:t>
      </w:r>
      <w:proofErr w:type="spellStart"/>
      <w:r>
        <w:t>gantz</w:t>
      </w:r>
      <w:proofErr w:type="spellEnd"/>
      <w:r>
        <w:t xml:space="preserve"> </w:t>
      </w:r>
      <w:proofErr w:type="spellStart"/>
      <w:r>
        <w:t>trostlich</w:t>
      </w:r>
      <w:proofErr w:type="spellEnd"/>
      <w:r>
        <w:t xml:space="preserve"> / dann wie Christus </w:t>
      </w:r>
      <w:proofErr w:type="spellStart"/>
      <w:r>
        <w:t>nitt</w:t>
      </w:r>
      <w:proofErr w:type="spellEnd"/>
      <w:r>
        <w:t xml:space="preserve"> hat </w:t>
      </w:r>
      <w:proofErr w:type="spellStart"/>
      <w:r>
        <w:t>mügen</w:t>
      </w:r>
      <w:proofErr w:type="spellEnd"/>
      <w:r>
        <w:t xml:space="preserve"> im todt </w:t>
      </w:r>
      <w:proofErr w:type="spellStart"/>
      <w:r>
        <w:t>bleyben</w:t>
      </w:r>
      <w:proofErr w:type="spellEnd"/>
      <w:r>
        <w:t xml:space="preserve"> / also werden wir auch gewißlich </w:t>
      </w:r>
      <w:proofErr w:type="spellStart"/>
      <w:r>
        <w:t>nit</w:t>
      </w:r>
      <w:proofErr w:type="spellEnd"/>
      <w:r>
        <w:t xml:space="preserve"> darinn bleiben / sonder durch Christum die </w:t>
      </w:r>
      <w:proofErr w:type="spellStart"/>
      <w:r>
        <w:t>sünd</w:t>
      </w:r>
      <w:proofErr w:type="spellEnd"/>
      <w:r>
        <w:t xml:space="preserve"> / den todt / und hell überwinden. </w:t>
      </w:r>
    </w:p>
    <w:p w14:paraId="1108F8A5" w14:textId="77777777" w:rsidR="006662CA" w:rsidRDefault="006662CA" w:rsidP="006662CA">
      <w:pPr>
        <w:pStyle w:val="StandardWeb"/>
      </w:pPr>
      <w:proofErr w:type="spellStart"/>
      <w:r>
        <w:rPr>
          <w:rStyle w:val="Fett"/>
        </w:rPr>
        <w:t>Auffgefaren</w:t>
      </w:r>
      <w:proofErr w:type="spellEnd"/>
      <w:r>
        <w:rPr>
          <w:rStyle w:val="Fett"/>
        </w:rPr>
        <w:t xml:space="preserve"> gen Himmel.</w:t>
      </w:r>
      <w:r>
        <w:t xml:space="preserve"> </w:t>
      </w:r>
    </w:p>
    <w:p w14:paraId="20377CCD" w14:textId="77777777" w:rsidR="006662CA" w:rsidRDefault="006662CA" w:rsidP="006662CA">
      <w:pPr>
        <w:pStyle w:val="StandardWeb"/>
      </w:pPr>
      <w:r>
        <w:rPr>
          <w:rStyle w:val="Fett"/>
        </w:rPr>
        <w:t xml:space="preserve">Frag. </w:t>
      </w:r>
      <w:r>
        <w:br/>
        <w:t xml:space="preserve">Was </w:t>
      </w:r>
      <w:proofErr w:type="spellStart"/>
      <w:r>
        <w:t>verstast</w:t>
      </w:r>
      <w:proofErr w:type="spellEnd"/>
      <w:r>
        <w:t xml:space="preserve"> du bey dem </w:t>
      </w:r>
      <w:proofErr w:type="spellStart"/>
      <w:r>
        <w:t>Artickel</w:t>
      </w:r>
      <w:proofErr w:type="spellEnd"/>
      <w:r>
        <w:t xml:space="preserve">? </w:t>
      </w:r>
    </w:p>
    <w:p w14:paraId="0BBB9A6B" w14:textId="77777777" w:rsidR="006662CA" w:rsidRDefault="006662CA" w:rsidP="006662CA">
      <w:pPr>
        <w:pStyle w:val="StandardWeb"/>
      </w:pPr>
      <w:proofErr w:type="spellStart"/>
      <w:r>
        <w:t>Ant</w:t>
      </w:r>
      <w:proofErr w:type="spellEnd"/>
      <w:r>
        <w:t>.</w:t>
      </w:r>
      <w:r>
        <w:br/>
        <w:t xml:space="preserve">Er </w:t>
      </w:r>
      <w:proofErr w:type="spellStart"/>
      <w:r>
        <w:t>hatt</w:t>
      </w:r>
      <w:proofErr w:type="spellEnd"/>
      <w:r>
        <w:t xml:space="preserve"> mit </w:t>
      </w:r>
      <w:proofErr w:type="spellStart"/>
      <w:r>
        <w:t>diser</w:t>
      </w:r>
      <w:proofErr w:type="spellEnd"/>
      <w:r>
        <w:t xml:space="preserve"> seiner </w:t>
      </w:r>
      <w:proofErr w:type="spellStart"/>
      <w:r>
        <w:t>himmelfart</w:t>
      </w:r>
      <w:proofErr w:type="spellEnd"/>
      <w:r>
        <w:t xml:space="preserve"> / der </w:t>
      </w:r>
      <w:proofErr w:type="spellStart"/>
      <w:r>
        <w:t>welt</w:t>
      </w:r>
      <w:proofErr w:type="spellEnd"/>
      <w:r>
        <w:t xml:space="preserve"> geoffenbart sein </w:t>
      </w:r>
      <w:proofErr w:type="spellStart"/>
      <w:r>
        <w:t>herliche</w:t>
      </w:r>
      <w:proofErr w:type="spellEnd"/>
      <w:r>
        <w:t xml:space="preserve"> </w:t>
      </w:r>
      <w:proofErr w:type="spellStart"/>
      <w:r>
        <w:t>gothait</w:t>
      </w:r>
      <w:proofErr w:type="spellEnd"/>
      <w:r>
        <w:t xml:space="preserve"> / das er gewaltig sey im </w:t>
      </w:r>
      <w:proofErr w:type="spellStart"/>
      <w:r>
        <w:t>hymel</w:t>
      </w:r>
      <w:proofErr w:type="spellEnd"/>
      <w:r>
        <w:t xml:space="preserve"> und </w:t>
      </w:r>
      <w:proofErr w:type="spellStart"/>
      <w:r>
        <w:t>auff</w:t>
      </w:r>
      <w:proofErr w:type="spellEnd"/>
      <w:r>
        <w:t xml:space="preserve"> erden. Frag Was </w:t>
      </w:r>
      <w:proofErr w:type="spellStart"/>
      <w:r>
        <w:t>hilfft</w:t>
      </w:r>
      <w:proofErr w:type="spellEnd"/>
      <w:r>
        <w:t xml:space="preserve"> dich das? </w:t>
      </w:r>
      <w:proofErr w:type="spellStart"/>
      <w:r>
        <w:t>ant</w:t>
      </w:r>
      <w:proofErr w:type="spellEnd"/>
      <w:r>
        <w:t xml:space="preserve">. Es </w:t>
      </w:r>
      <w:proofErr w:type="spellStart"/>
      <w:r>
        <w:t>troest</w:t>
      </w:r>
      <w:proofErr w:type="spellEnd"/>
      <w:r>
        <w:t xml:space="preserve"> mich in </w:t>
      </w:r>
      <w:proofErr w:type="spellStart"/>
      <w:r>
        <w:t>noeten</w:t>
      </w:r>
      <w:proofErr w:type="spellEnd"/>
      <w:r>
        <w:t xml:space="preserve"> / wann ich </w:t>
      </w:r>
      <w:proofErr w:type="spellStart"/>
      <w:r>
        <w:t>gedenck</w:t>
      </w:r>
      <w:proofErr w:type="spellEnd"/>
      <w:r>
        <w:t xml:space="preserve"> das er sein leben für mich in todt geben hat / so glaub ich / mir wird nichts gebrechen / so er </w:t>
      </w:r>
      <w:proofErr w:type="spellStart"/>
      <w:r>
        <w:t>yetzt</w:t>
      </w:r>
      <w:proofErr w:type="spellEnd"/>
      <w:r>
        <w:t xml:space="preserve"> </w:t>
      </w:r>
      <w:proofErr w:type="spellStart"/>
      <w:r>
        <w:t>ain</w:t>
      </w:r>
      <w:proofErr w:type="spellEnd"/>
      <w:r>
        <w:t xml:space="preserve"> Küng und </w:t>
      </w:r>
      <w:proofErr w:type="spellStart"/>
      <w:r>
        <w:t>herr</w:t>
      </w:r>
      <w:proofErr w:type="spellEnd"/>
      <w:r>
        <w:t xml:space="preserve"> ist / aller </w:t>
      </w:r>
      <w:proofErr w:type="spellStart"/>
      <w:r>
        <w:t>guetter</w:t>
      </w:r>
      <w:proofErr w:type="spellEnd"/>
      <w:r>
        <w:t xml:space="preserve"> Gottes / Im </w:t>
      </w:r>
      <w:proofErr w:type="spellStart"/>
      <w:r>
        <w:t>seind</w:t>
      </w:r>
      <w:proofErr w:type="spellEnd"/>
      <w:r>
        <w:t xml:space="preserve"> alle ding </w:t>
      </w:r>
      <w:proofErr w:type="spellStart"/>
      <w:r>
        <w:t>underworffen</w:t>
      </w:r>
      <w:proofErr w:type="spellEnd"/>
      <w:r>
        <w:t xml:space="preserve"> / </w:t>
      </w:r>
      <w:proofErr w:type="spellStart"/>
      <w:r>
        <w:t>nit</w:t>
      </w:r>
      <w:proofErr w:type="spellEnd"/>
      <w:r>
        <w:t xml:space="preserve"> minder dann dem </w:t>
      </w:r>
      <w:proofErr w:type="spellStart"/>
      <w:r>
        <w:t>vatter</w:t>
      </w:r>
      <w:proofErr w:type="spellEnd"/>
      <w:r>
        <w:t xml:space="preserve">. </w:t>
      </w:r>
    </w:p>
    <w:p w14:paraId="371FBB76" w14:textId="77777777" w:rsidR="006662CA" w:rsidRDefault="006662CA" w:rsidP="006662CA">
      <w:pPr>
        <w:pStyle w:val="StandardWeb"/>
      </w:pPr>
      <w:r>
        <w:rPr>
          <w:rStyle w:val="Fett"/>
        </w:rPr>
        <w:t xml:space="preserve">Sitzet zu der gerechten Gottes seins </w:t>
      </w:r>
      <w:proofErr w:type="spellStart"/>
      <w:r>
        <w:rPr>
          <w:rStyle w:val="Fett"/>
        </w:rPr>
        <w:t>Allmechtigen</w:t>
      </w:r>
      <w:proofErr w:type="spellEnd"/>
      <w:r>
        <w:rPr>
          <w:rStyle w:val="Fett"/>
        </w:rPr>
        <w:t xml:space="preserve"> </w:t>
      </w:r>
      <w:proofErr w:type="spellStart"/>
      <w:r>
        <w:rPr>
          <w:rStyle w:val="Fett"/>
        </w:rPr>
        <w:t>vatters</w:t>
      </w:r>
      <w:proofErr w:type="spellEnd"/>
      <w:r>
        <w:rPr>
          <w:rStyle w:val="Fett"/>
        </w:rPr>
        <w:t>.</w:t>
      </w:r>
      <w:r>
        <w:t xml:space="preserve"> </w:t>
      </w:r>
    </w:p>
    <w:p w14:paraId="5767675F" w14:textId="77777777" w:rsidR="006662CA" w:rsidRDefault="006662CA" w:rsidP="006662CA">
      <w:pPr>
        <w:pStyle w:val="StandardWeb"/>
      </w:pPr>
      <w:r>
        <w:rPr>
          <w:rStyle w:val="Fett"/>
        </w:rPr>
        <w:t xml:space="preserve">Frag. </w:t>
      </w:r>
      <w:r>
        <w:br/>
        <w:t xml:space="preserve">Was </w:t>
      </w:r>
      <w:proofErr w:type="spellStart"/>
      <w:r>
        <w:t>hayst</w:t>
      </w:r>
      <w:proofErr w:type="spellEnd"/>
      <w:r>
        <w:t xml:space="preserve"> / zu der gerechten Gottes sitzen? </w:t>
      </w:r>
    </w:p>
    <w:p w14:paraId="34F5889F" w14:textId="77777777" w:rsidR="006662CA" w:rsidRDefault="006662CA" w:rsidP="006662CA">
      <w:pPr>
        <w:pStyle w:val="StandardWeb"/>
      </w:pPr>
      <w:proofErr w:type="spellStart"/>
      <w:r>
        <w:t>Ant</w:t>
      </w:r>
      <w:proofErr w:type="spellEnd"/>
      <w:r>
        <w:t>.</w:t>
      </w:r>
      <w:r>
        <w:br/>
        <w:t xml:space="preserve">Es </w:t>
      </w:r>
      <w:proofErr w:type="spellStart"/>
      <w:r>
        <w:t>haist</w:t>
      </w:r>
      <w:proofErr w:type="spellEnd"/>
      <w:r>
        <w:t xml:space="preserve"> / Christus ist über alles </w:t>
      </w:r>
      <w:proofErr w:type="spellStart"/>
      <w:r>
        <w:t>erhoecht</w:t>
      </w:r>
      <w:proofErr w:type="spellEnd"/>
      <w:r>
        <w:t xml:space="preserve"> / und mit dem obersten </w:t>
      </w:r>
      <w:proofErr w:type="spellStart"/>
      <w:r>
        <w:t>gwalt</w:t>
      </w:r>
      <w:proofErr w:type="spellEnd"/>
      <w:r>
        <w:t xml:space="preserve"> begabt / in </w:t>
      </w:r>
      <w:proofErr w:type="spellStart"/>
      <w:r>
        <w:t>gleycher</w:t>
      </w:r>
      <w:proofErr w:type="spellEnd"/>
      <w:r>
        <w:t xml:space="preserve"> </w:t>
      </w:r>
      <w:proofErr w:type="spellStart"/>
      <w:r>
        <w:t>eer</w:t>
      </w:r>
      <w:proofErr w:type="spellEnd"/>
      <w:r>
        <w:t xml:space="preserve"> / </w:t>
      </w:r>
      <w:proofErr w:type="spellStart"/>
      <w:r>
        <w:t>herlichait</w:t>
      </w:r>
      <w:proofErr w:type="spellEnd"/>
      <w:r>
        <w:t xml:space="preserve"> / </w:t>
      </w:r>
      <w:proofErr w:type="spellStart"/>
      <w:r>
        <w:t>gwalt</w:t>
      </w:r>
      <w:proofErr w:type="spellEnd"/>
      <w:r>
        <w:t xml:space="preserve"> </w:t>
      </w:r>
      <w:proofErr w:type="spellStart"/>
      <w:r>
        <w:t>unnd</w:t>
      </w:r>
      <w:proofErr w:type="spellEnd"/>
      <w:r>
        <w:t xml:space="preserve"> macht mit dem </w:t>
      </w:r>
      <w:proofErr w:type="spellStart"/>
      <w:r>
        <w:t>vatter</w:t>
      </w:r>
      <w:proofErr w:type="spellEnd"/>
      <w:r>
        <w:t xml:space="preserve">. Durch das sitzen bey der gerechten </w:t>
      </w:r>
      <w:proofErr w:type="spellStart"/>
      <w:r>
        <w:t>gottes</w:t>
      </w:r>
      <w:proofErr w:type="spellEnd"/>
      <w:r>
        <w:t xml:space="preserve"> / </w:t>
      </w:r>
      <w:proofErr w:type="spellStart"/>
      <w:r>
        <w:t>wirt</w:t>
      </w:r>
      <w:proofErr w:type="spellEnd"/>
      <w:r>
        <w:t xml:space="preserve"> der </w:t>
      </w:r>
      <w:proofErr w:type="spellStart"/>
      <w:r>
        <w:t>oebrist</w:t>
      </w:r>
      <w:proofErr w:type="spellEnd"/>
      <w:r>
        <w:t xml:space="preserve"> </w:t>
      </w:r>
      <w:proofErr w:type="spellStart"/>
      <w:r>
        <w:t>gwalt</w:t>
      </w:r>
      <w:proofErr w:type="spellEnd"/>
      <w:r>
        <w:t xml:space="preserve"> verstanden. Die </w:t>
      </w:r>
      <w:proofErr w:type="spellStart"/>
      <w:r>
        <w:t>sün</w:t>
      </w:r>
      <w:proofErr w:type="spellEnd"/>
      <w:r>
        <w:t xml:space="preserve"> </w:t>
      </w:r>
      <w:proofErr w:type="spellStart"/>
      <w:r>
        <w:t>Zebedei</w:t>
      </w:r>
      <w:proofErr w:type="spellEnd"/>
      <w:r>
        <w:t xml:space="preserve"> / </w:t>
      </w:r>
      <w:proofErr w:type="spellStart"/>
      <w:r>
        <w:t>begerten</w:t>
      </w:r>
      <w:proofErr w:type="spellEnd"/>
      <w:r>
        <w:t xml:space="preserve"> bey der gerechten / und bey der </w:t>
      </w:r>
      <w:proofErr w:type="spellStart"/>
      <w:r>
        <w:t>lincken</w:t>
      </w:r>
      <w:proofErr w:type="spellEnd"/>
      <w:r>
        <w:t xml:space="preserve"> zu sitzen Math. 20. Das ist / </w:t>
      </w:r>
      <w:proofErr w:type="spellStart"/>
      <w:r>
        <w:t>sy</w:t>
      </w:r>
      <w:proofErr w:type="spellEnd"/>
      <w:r>
        <w:t xml:space="preserve"> </w:t>
      </w:r>
      <w:proofErr w:type="spellStart"/>
      <w:r>
        <w:t>begerten</w:t>
      </w:r>
      <w:proofErr w:type="spellEnd"/>
      <w:r>
        <w:t xml:space="preserve"> die </w:t>
      </w:r>
      <w:proofErr w:type="spellStart"/>
      <w:r>
        <w:t>oebristen</w:t>
      </w:r>
      <w:proofErr w:type="spellEnd"/>
      <w:r>
        <w:t xml:space="preserve"> bey Christo zu sein. </w:t>
      </w:r>
    </w:p>
    <w:p w14:paraId="4A86FED2" w14:textId="77777777" w:rsidR="006662CA" w:rsidRDefault="006662CA" w:rsidP="006662CA">
      <w:pPr>
        <w:pStyle w:val="StandardWeb"/>
      </w:pPr>
      <w:proofErr w:type="spellStart"/>
      <w:r>
        <w:rPr>
          <w:rStyle w:val="Fett"/>
        </w:rPr>
        <w:t>Dannenher</w:t>
      </w:r>
      <w:proofErr w:type="spellEnd"/>
      <w:r>
        <w:rPr>
          <w:rStyle w:val="Fett"/>
        </w:rPr>
        <w:t xml:space="preserve"> er kommen </w:t>
      </w:r>
      <w:proofErr w:type="spellStart"/>
      <w:r>
        <w:rPr>
          <w:rStyle w:val="Fett"/>
        </w:rPr>
        <w:t>wirt</w:t>
      </w:r>
      <w:proofErr w:type="spellEnd"/>
      <w:r>
        <w:rPr>
          <w:rStyle w:val="Fett"/>
        </w:rPr>
        <w:t xml:space="preserve"> zu richten die lebendigen und die todten.</w:t>
      </w:r>
      <w:r>
        <w:t xml:space="preserve"> </w:t>
      </w:r>
    </w:p>
    <w:p w14:paraId="37EAADEF" w14:textId="77777777" w:rsidR="006662CA" w:rsidRDefault="006662CA" w:rsidP="006662CA">
      <w:pPr>
        <w:pStyle w:val="StandardWeb"/>
      </w:pPr>
      <w:r>
        <w:rPr>
          <w:rStyle w:val="Fett"/>
        </w:rPr>
        <w:t xml:space="preserve">Frag. </w:t>
      </w:r>
      <w:r>
        <w:br/>
        <w:t xml:space="preserve">Wie </w:t>
      </w:r>
      <w:proofErr w:type="spellStart"/>
      <w:r>
        <w:t>verstastu</w:t>
      </w:r>
      <w:proofErr w:type="spellEnd"/>
      <w:r>
        <w:t xml:space="preserve"> das / </w:t>
      </w:r>
      <w:proofErr w:type="spellStart"/>
      <w:r>
        <w:t>Dannenher</w:t>
      </w:r>
      <w:proofErr w:type="spellEnd"/>
      <w:r>
        <w:t xml:space="preserve"> etc. </w:t>
      </w:r>
    </w:p>
    <w:p w14:paraId="411F7607" w14:textId="77777777" w:rsidR="006662CA" w:rsidRDefault="006662CA" w:rsidP="006662CA">
      <w:pPr>
        <w:pStyle w:val="StandardWeb"/>
      </w:pPr>
      <w:proofErr w:type="spellStart"/>
      <w:r>
        <w:t>Ant</w:t>
      </w:r>
      <w:proofErr w:type="spellEnd"/>
      <w:r>
        <w:t>.</w:t>
      </w:r>
      <w:r>
        <w:br/>
        <w:t xml:space="preserve">Eben der Christus / der gen </w:t>
      </w:r>
      <w:proofErr w:type="spellStart"/>
      <w:r>
        <w:t>himmel</w:t>
      </w:r>
      <w:proofErr w:type="spellEnd"/>
      <w:r>
        <w:t xml:space="preserve"> </w:t>
      </w:r>
      <w:proofErr w:type="spellStart"/>
      <w:r>
        <w:t>gefaren</w:t>
      </w:r>
      <w:proofErr w:type="spellEnd"/>
      <w:r>
        <w:t xml:space="preserve"> ist / und sitzt in gleicher </w:t>
      </w:r>
      <w:proofErr w:type="spellStart"/>
      <w:r>
        <w:t>gwalt</w:t>
      </w:r>
      <w:proofErr w:type="spellEnd"/>
      <w:r>
        <w:t xml:space="preserve"> und </w:t>
      </w:r>
      <w:proofErr w:type="spellStart"/>
      <w:r>
        <w:t>herlichait</w:t>
      </w:r>
      <w:proofErr w:type="spellEnd"/>
      <w:r>
        <w:t xml:space="preserve"> mit seinem himmlischen </w:t>
      </w:r>
      <w:proofErr w:type="spellStart"/>
      <w:r>
        <w:t>vatter</w:t>
      </w:r>
      <w:proofErr w:type="spellEnd"/>
      <w:r>
        <w:t xml:space="preserve"> / der </w:t>
      </w:r>
      <w:proofErr w:type="spellStart"/>
      <w:r>
        <w:t>wirdt</w:t>
      </w:r>
      <w:proofErr w:type="spellEnd"/>
      <w:r>
        <w:t xml:space="preserve"> auch </w:t>
      </w:r>
      <w:proofErr w:type="spellStart"/>
      <w:r>
        <w:t>widerumb</w:t>
      </w:r>
      <w:proofErr w:type="spellEnd"/>
      <w:r>
        <w:t xml:space="preserve"> </w:t>
      </w:r>
      <w:proofErr w:type="spellStart"/>
      <w:r>
        <w:t>erscheynen</w:t>
      </w:r>
      <w:proofErr w:type="spellEnd"/>
      <w:r>
        <w:t xml:space="preserve"> / am end der </w:t>
      </w:r>
      <w:proofErr w:type="spellStart"/>
      <w:r>
        <w:t>welt</w:t>
      </w:r>
      <w:proofErr w:type="spellEnd"/>
      <w:r>
        <w:t xml:space="preserve"> / zu richten lebendig und todt. </w:t>
      </w:r>
    </w:p>
    <w:p w14:paraId="6EFFB9F7"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den lebendigen und todten / die er richten </w:t>
      </w:r>
      <w:proofErr w:type="spellStart"/>
      <w:r>
        <w:t>wirt</w:t>
      </w:r>
      <w:proofErr w:type="spellEnd"/>
      <w:r>
        <w:t xml:space="preserve">? </w:t>
      </w:r>
    </w:p>
    <w:p w14:paraId="638E273F" w14:textId="77777777" w:rsidR="006662CA" w:rsidRDefault="006662CA" w:rsidP="006662CA">
      <w:pPr>
        <w:pStyle w:val="StandardWeb"/>
      </w:pPr>
      <w:proofErr w:type="spellStart"/>
      <w:r>
        <w:t>Ant</w:t>
      </w:r>
      <w:proofErr w:type="spellEnd"/>
      <w:r>
        <w:t>.</w:t>
      </w:r>
      <w:r>
        <w:br/>
        <w:t xml:space="preserve">So Christus zum </w:t>
      </w:r>
      <w:proofErr w:type="spellStart"/>
      <w:r>
        <w:t>gericht</w:t>
      </w:r>
      <w:proofErr w:type="spellEnd"/>
      <w:r>
        <w:t xml:space="preserve"> kommen </w:t>
      </w:r>
      <w:proofErr w:type="spellStart"/>
      <w:r>
        <w:t>wirt</w:t>
      </w:r>
      <w:proofErr w:type="spellEnd"/>
      <w:r>
        <w:t xml:space="preserve"> / werden noch </w:t>
      </w:r>
      <w:proofErr w:type="spellStart"/>
      <w:r>
        <w:t>vil</w:t>
      </w:r>
      <w:proofErr w:type="spellEnd"/>
      <w:r>
        <w:t xml:space="preserve"> </w:t>
      </w:r>
      <w:proofErr w:type="spellStart"/>
      <w:r>
        <w:t>lewt</w:t>
      </w:r>
      <w:proofErr w:type="spellEnd"/>
      <w:r>
        <w:t xml:space="preserve"> leben / wie Paulus sagt 1. </w:t>
      </w:r>
      <w:proofErr w:type="spellStart"/>
      <w:r>
        <w:t>Thessa</w:t>
      </w:r>
      <w:proofErr w:type="spellEnd"/>
      <w:r>
        <w:t xml:space="preserve">. 4. Die all </w:t>
      </w:r>
      <w:proofErr w:type="spellStart"/>
      <w:r>
        <w:t>wirt</w:t>
      </w:r>
      <w:proofErr w:type="spellEnd"/>
      <w:r>
        <w:t xml:space="preserve"> er richten mit denen die todt </w:t>
      </w:r>
      <w:proofErr w:type="spellStart"/>
      <w:r>
        <w:t>seind</w:t>
      </w:r>
      <w:proofErr w:type="spellEnd"/>
      <w:r>
        <w:t xml:space="preserve">. </w:t>
      </w:r>
    </w:p>
    <w:p w14:paraId="5F849917" w14:textId="77777777" w:rsidR="006662CA" w:rsidRDefault="006662CA" w:rsidP="006662CA">
      <w:pPr>
        <w:pStyle w:val="StandardWeb"/>
      </w:pPr>
      <w:r>
        <w:rPr>
          <w:rStyle w:val="Fett"/>
        </w:rPr>
        <w:t xml:space="preserve">Frag. </w:t>
      </w:r>
      <w:r>
        <w:br/>
        <w:t xml:space="preserve">Wir </w:t>
      </w:r>
      <w:proofErr w:type="spellStart"/>
      <w:r>
        <w:t>nit</w:t>
      </w:r>
      <w:proofErr w:type="spellEnd"/>
      <w:r>
        <w:t xml:space="preserve"> </w:t>
      </w:r>
      <w:proofErr w:type="spellStart"/>
      <w:r>
        <w:t>ain</w:t>
      </w:r>
      <w:proofErr w:type="spellEnd"/>
      <w:r>
        <w:t xml:space="preserve"> </w:t>
      </w:r>
      <w:proofErr w:type="spellStart"/>
      <w:r>
        <w:t>yeder</w:t>
      </w:r>
      <w:proofErr w:type="spellEnd"/>
      <w:r>
        <w:t xml:space="preserve"> nach seinem todt </w:t>
      </w:r>
      <w:proofErr w:type="spellStart"/>
      <w:r>
        <w:t>geurtaylt</w:t>
      </w:r>
      <w:proofErr w:type="spellEnd"/>
      <w:r>
        <w:t xml:space="preserve"> ? </w:t>
      </w:r>
    </w:p>
    <w:p w14:paraId="7CF1F532" w14:textId="77777777" w:rsidR="006662CA" w:rsidRDefault="006662CA" w:rsidP="006662CA">
      <w:pPr>
        <w:pStyle w:val="StandardWeb"/>
      </w:pPr>
      <w:proofErr w:type="spellStart"/>
      <w:r>
        <w:t>Ant</w:t>
      </w:r>
      <w:proofErr w:type="spellEnd"/>
      <w:r>
        <w:t>.</w:t>
      </w:r>
      <w:r>
        <w:br/>
        <w:t xml:space="preserve">Ja / aber das gerecht </w:t>
      </w:r>
      <w:proofErr w:type="spellStart"/>
      <w:r>
        <w:t>urthayl</w:t>
      </w:r>
      <w:proofErr w:type="spellEnd"/>
      <w:r>
        <w:t xml:space="preserve"> Gottes </w:t>
      </w:r>
      <w:proofErr w:type="spellStart"/>
      <w:r>
        <w:t>wirt</w:t>
      </w:r>
      <w:proofErr w:type="spellEnd"/>
      <w:r>
        <w:t xml:space="preserve"> geoffenbart am Jüngsten tag / </w:t>
      </w:r>
      <w:proofErr w:type="spellStart"/>
      <w:r>
        <w:t>darumb</w:t>
      </w:r>
      <w:proofErr w:type="spellEnd"/>
      <w:r>
        <w:t xml:space="preserve"> er auch der tag deß </w:t>
      </w:r>
      <w:proofErr w:type="spellStart"/>
      <w:r>
        <w:t>urtayls</w:t>
      </w:r>
      <w:proofErr w:type="spellEnd"/>
      <w:r>
        <w:t xml:space="preserve"> genennt </w:t>
      </w:r>
      <w:proofErr w:type="spellStart"/>
      <w:r>
        <w:t>wirt</w:t>
      </w:r>
      <w:proofErr w:type="spellEnd"/>
      <w:r>
        <w:t xml:space="preserve">. </w:t>
      </w:r>
    </w:p>
    <w:p w14:paraId="69588A4E" w14:textId="77777777" w:rsidR="006662CA" w:rsidRDefault="006662CA" w:rsidP="006662CA">
      <w:pPr>
        <w:pStyle w:val="StandardWeb"/>
      </w:pPr>
      <w:r>
        <w:rPr>
          <w:rStyle w:val="Fett"/>
        </w:rPr>
        <w:t xml:space="preserve">Frag. </w:t>
      </w:r>
      <w:r>
        <w:br/>
      </w:r>
      <w:proofErr w:type="spellStart"/>
      <w:r>
        <w:t>Waher</w:t>
      </w:r>
      <w:proofErr w:type="spellEnd"/>
      <w:r>
        <w:t xml:space="preserve"> </w:t>
      </w:r>
      <w:proofErr w:type="spellStart"/>
      <w:r>
        <w:t>wirt</w:t>
      </w:r>
      <w:proofErr w:type="spellEnd"/>
      <w:r>
        <w:t xml:space="preserve"> er kommen zum </w:t>
      </w:r>
      <w:proofErr w:type="spellStart"/>
      <w:r>
        <w:t>urtayl</w:t>
      </w:r>
      <w:proofErr w:type="spellEnd"/>
      <w:r>
        <w:t xml:space="preserve">? </w:t>
      </w:r>
    </w:p>
    <w:p w14:paraId="04BEB804" w14:textId="77777777" w:rsidR="006662CA" w:rsidRDefault="006662CA" w:rsidP="006662CA">
      <w:pPr>
        <w:pStyle w:val="StandardWeb"/>
      </w:pPr>
      <w:proofErr w:type="spellStart"/>
      <w:r>
        <w:t>Ant</w:t>
      </w:r>
      <w:proofErr w:type="spellEnd"/>
      <w:r>
        <w:t>.</w:t>
      </w:r>
      <w:r>
        <w:br/>
        <w:t xml:space="preserve">Von der gerechten deß </w:t>
      </w:r>
      <w:proofErr w:type="spellStart"/>
      <w:r>
        <w:t>vaters</w:t>
      </w:r>
      <w:proofErr w:type="spellEnd"/>
      <w:r>
        <w:t xml:space="preserve"> / </w:t>
      </w:r>
      <w:proofErr w:type="spellStart"/>
      <w:r>
        <w:t>darvon</w:t>
      </w:r>
      <w:proofErr w:type="spellEnd"/>
      <w:r>
        <w:t xml:space="preserve"> im vorigen </w:t>
      </w:r>
      <w:proofErr w:type="spellStart"/>
      <w:r>
        <w:t>Artickel</w:t>
      </w:r>
      <w:proofErr w:type="spellEnd"/>
      <w:r>
        <w:t xml:space="preserve"> geredt ist worden / und </w:t>
      </w:r>
      <w:proofErr w:type="spellStart"/>
      <w:r>
        <w:t>gleichdarauff</w:t>
      </w:r>
      <w:proofErr w:type="spellEnd"/>
      <w:r>
        <w:t xml:space="preserve"> </w:t>
      </w:r>
      <w:proofErr w:type="spellStart"/>
      <w:r>
        <w:t>wirdt</w:t>
      </w:r>
      <w:proofErr w:type="spellEnd"/>
      <w:r>
        <w:t xml:space="preserve"> gesagt / </w:t>
      </w:r>
      <w:proofErr w:type="spellStart"/>
      <w:r>
        <w:t>Dannenher</w:t>
      </w:r>
      <w:proofErr w:type="spellEnd"/>
      <w:r>
        <w:t xml:space="preserve"> er kommen </w:t>
      </w:r>
      <w:proofErr w:type="spellStart"/>
      <w:r>
        <w:t>wirt</w:t>
      </w:r>
      <w:proofErr w:type="spellEnd"/>
      <w:r>
        <w:t xml:space="preserve"> etc. Christus ist </w:t>
      </w:r>
      <w:proofErr w:type="spellStart"/>
      <w:r>
        <w:t>ainmal</w:t>
      </w:r>
      <w:proofErr w:type="spellEnd"/>
      <w:r>
        <w:t xml:space="preserve"> kommen / das er uns durch sich zu dem </w:t>
      </w:r>
      <w:proofErr w:type="spellStart"/>
      <w:r>
        <w:t>vatter</w:t>
      </w:r>
      <w:proofErr w:type="spellEnd"/>
      <w:r>
        <w:t xml:space="preserve"> brachte / zum andern mal </w:t>
      </w:r>
      <w:proofErr w:type="spellStart"/>
      <w:r>
        <w:t>wirdt</w:t>
      </w:r>
      <w:proofErr w:type="spellEnd"/>
      <w:r>
        <w:t xml:space="preserve"> er kommen zu </w:t>
      </w:r>
      <w:proofErr w:type="spellStart"/>
      <w:r>
        <w:t>urtaylen</w:t>
      </w:r>
      <w:proofErr w:type="spellEnd"/>
      <w:r>
        <w:t xml:space="preserve"> über lebendig und </w:t>
      </w:r>
      <w:proofErr w:type="spellStart"/>
      <w:r>
        <w:t>tod</w:t>
      </w:r>
      <w:proofErr w:type="spellEnd"/>
      <w:r>
        <w:t xml:space="preserve"> / das ist / Er </w:t>
      </w:r>
      <w:proofErr w:type="spellStart"/>
      <w:r>
        <w:t>wirt</w:t>
      </w:r>
      <w:proofErr w:type="spellEnd"/>
      <w:r>
        <w:t xml:space="preserve"> das </w:t>
      </w:r>
      <w:proofErr w:type="spellStart"/>
      <w:r>
        <w:t>urtayl</w:t>
      </w:r>
      <w:proofErr w:type="spellEnd"/>
      <w:r>
        <w:t xml:space="preserve"> offenbaren. </w:t>
      </w:r>
    </w:p>
    <w:p w14:paraId="23A63797" w14:textId="77777777" w:rsidR="006662CA" w:rsidRDefault="006662CA" w:rsidP="006662CA">
      <w:pPr>
        <w:pStyle w:val="StandardWeb"/>
      </w:pPr>
      <w:r>
        <w:rPr>
          <w:rStyle w:val="Fett"/>
        </w:rPr>
        <w:t xml:space="preserve">Frag. </w:t>
      </w:r>
      <w:r>
        <w:br/>
        <w:t xml:space="preserve">Ist Christus </w:t>
      </w:r>
      <w:proofErr w:type="spellStart"/>
      <w:r>
        <w:t>mitler</w:t>
      </w:r>
      <w:proofErr w:type="spellEnd"/>
      <w:r>
        <w:t xml:space="preserve"> </w:t>
      </w:r>
      <w:proofErr w:type="spellStart"/>
      <w:r>
        <w:t>zeyt</w:t>
      </w:r>
      <w:proofErr w:type="spellEnd"/>
      <w:r>
        <w:t xml:space="preserve"> </w:t>
      </w:r>
      <w:proofErr w:type="spellStart"/>
      <w:r>
        <w:t>nit</w:t>
      </w:r>
      <w:proofErr w:type="spellEnd"/>
      <w:r>
        <w:t xml:space="preserve"> bey uns? </w:t>
      </w:r>
    </w:p>
    <w:p w14:paraId="3AAF4FEE" w14:textId="77777777" w:rsidR="006662CA" w:rsidRDefault="006662CA" w:rsidP="006662CA">
      <w:pPr>
        <w:pStyle w:val="StandardWeb"/>
      </w:pPr>
      <w:proofErr w:type="spellStart"/>
      <w:r>
        <w:t>Ant</w:t>
      </w:r>
      <w:proofErr w:type="spellEnd"/>
      <w:r>
        <w:t>.</w:t>
      </w:r>
      <w:r>
        <w:br/>
        <w:t xml:space="preserve">Ja / nach seiner </w:t>
      </w:r>
      <w:proofErr w:type="spellStart"/>
      <w:r>
        <w:t>Gothait</w:t>
      </w:r>
      <w:proofErr w:type="spellEnd"/>
      <w:r>
        <w:t xml:space="preserve"> ist er bey uns / </w:t>
      </w:r>
      <w:proofErr w:type="spellStart"/>
      <w:r>
        <w:t>unnd</w:t>
      </w:r>
      <w:proofErr w:type="spellEnd"/>
      <w:r>
        <w:t xml:space="preserve"> an allen </w:t>
      </w:r>
      <w:proofErr w:type="spellStart"/>
      <w:r>
        <w:t>oren</w:t>
      </w:r>
      <w:proofErr w:type="spellEnd"/>
      <w:r>
        <w:t xml:space="preserve"> / er ist auch durch seinen </w:t>
      </w:r>
      <w:proofErr w:type="spellStart"/>
      <w:r>
        <w:t>gayst</w:t>
      </w:r>
      <w:proofErr w:type="spellEnd"/>
      <w:r>
        <w:t xml:space="preserve"> bey uns 7 biß zu end der </w:t>
      </w:r>
      <w:proofErr w:type="spellStart"/>
      <w:r>
        <w:t>welt</w:t>
      </w:r>
      <w:proofErr w:type="spellEnd"/>
      <w:r>
        <w:t xml:space="preserve"> </w:t>
      </w:r>
      <w:proofErr w:type="spellStart"/>
      <w:r>
        <w:t>Mathei</w:t>
      </w:r>
      <w:proofErr w:type="spellEnd"/>
      <w:r>
        <w:t xml:space="preserve"> am </w:t>
      </w:r>
      <w:proofErr w:type="spellStart"/>
      <w:r>
        <w:t>letsten</w:t>
      </w:r>
      <w:proofErr w:type="spellEnd"/>
      <w:r>
        <w:t xml:space="preserve">. </w:t>
      </w:r>
    </w:p>
    <w:p w14:paraId="729A4083" w14:textId="77777777" w:rsidR="006662CA" w:rsidRDefault="006662CA" w:rsidP="006662CA">
      <w:pPr>
        <w:pStyle w:val="StandardWeb"/>
      </w:pPr>
      <w:r>
        <w:rPr>
          <w:rStyle w:val="Fett"/>
        </w:rPr>
        <w:t xml:space="preserve">Frag. </w:t>
      </w:r>
      <w:r>
        <w:br/>
        <w:t xml:space="preserve">Ist er </w:t>
      </w:r>
      <w:proofErr w:type="spellStart"/>
      <w:r>
        <w:t>nit</w:t>
      </w:r>
      <w:proofErr w:type="spellEnd"/>
      <w:r>
        <w:t xml:space="preserve"> auch </w:t>
      </w:r>
      <w:proofErr w:type="spellStart"/>
      <w:r>
        <w:t>leiplich</w:t>
      </w:r>
      <w:proofErr w:type="spellEnd"/>
      <w:r>
        <w:t xml:space="preserve"> bey uns? </w:t>
      </w:r>
    </w:p>
    <w:p w14:paraId="22A9E6BD" w14:textId="77777777" w:rsidR="006662CA" w:rsidRDefault="006662CA" w:rsidP="006662CA">
      <w:pPr>
        <w:pStyle w:val="StandardWeb"/>
      </w:pPr>
      <w:proofErr w:type="spellStart"/>
      <w:r>
        <w:t>Ant</w:t>
      </w:r>
      <w:proofErr w:type="spellEnd"/>
      <w:r>
        <w:t>.</w:t>
      </w:r>
      <w:r>
        <w:br/>
      </w:r>
      <w:proofErr w:type="spellStart"/>
      <w:r>
        <w:t>Nayn</w:t>
      </w:r>
      <w:proofErr w:type="spellEnd"/>
      <w:r>
        <w:t xml:space="preserve"> Er ist </w:t>
      </w:r>
      <w:proofErr w:type="spellStart"/>
      <w:r>
        <w:t>leiplich</w:t>
      </w:r>
      <w:proofErr w:type="spellEnd"/>
      <w:r>
        <w:t xml:space="preserve"> </w:t>
      </w:r>
      <w:proofErr w:type="spellStart"/>
      <w:r>
        <w:t>auffgefaren</w:t>
      </w:r>
      <w:proofErr w:type="spellEnd"/>
      <w:r>
        <w:t xml:space="preserve"> gen </w:t>
      </w:r>
      <w:proofErr w:type="spellStart"/>
      <w:r>
        <w:t>himmel</w:t>
      </w:r>
      <w:proofErr w:type="spellEnd"/>
      <w:r>
        <w:t xml:space="preserve"> / sitzt zu der gerechten etc. Darzu sagt </w:t>
      </w:r>
      <w:proofErr w:type="spellStart"/>
      <w:r>
        <w:t>Chrisuts</w:t>
      </w:r>
      <w:proofErr w:type="spellEnd"/>
      <w:r>
        <w:t xml:space="preserve"> Joan. 16. Ich verlaß die </w:t>
      </w:r>
      <w:proofErr w:type="spellStart"/>
      <w:r>
        <w:t>welt</w:t>
      </w:r>
      <w:proofErr w:type="spellEnd"/>
      <w:r>
        <w:t xml:space="preserve"> / </w:t>
      </w:r>
      <w:proofErr w:type="spellStart"/>
      <w:r>
        <w:t>unnd</w:t>
      </w:r>
      <w:proofErr w:type="spellEnd"/>
      <w:r>
        <w:t xml:space="preserve"> </w:t>
      </w:r>
      <w:proofErr w:type="spellStart"/>
      <w:r>
        <w:t>gon</w:t>
      </w:r>
      <w:proofErr w:type="spellEnd"/>
      <w:r>
        <w:t xml:space="preserve"> zum </w:t>
      </w:r>
      <w:proofErr w:type="spellStart"/>
      <w:r>
        <w:t>vatter</w:t>
      </w:r>
      <w:proofErr w:type="spellEnd"/>
      <w:r>
        <w:t xml:space="preserve"> / Und am 17. </w:t>
      </w:r>
      <w:proofErr w:type="spellStart"/>
      <w:r>
        <w:t>capi</w:t>
      </w:r>
      <w:proofErr w:type="spellEnd"/>
      <w:r>
        <w:t xml:space="preserve">. Ich bin </w:t>
      </w:r>
      <w:proofErr w:type="spellStart"/>
      <w:r>
        <w:t>nit</w:t>
      </w:r>
      <w:proofErr w:type="spellEnd"/>
      <w:r>
        <w:t xml:space="preserve"> </w:t>
      </w:r>
      <w:proofErr w:type="spellStart"/>
      <w:r>
        <w:t>mer</w:t>
      </w:r>
      <w:proofErr w:type="spellEnd"/>
      <w:r>
        <w:t xml:space="preserve"> in der </w:t>
      </w:r>
      <w:proofErr w:type="spellStart"/>
      <w:r>
        <w:t>welt</w:t>
      </w:r>
      <w:proofErr w:type="spellEnd"/>
      <w:r>
        <w:t xml:space="preserve">. Das </w:t>
      </w:r>
      <w:proofErr w:type="spellStart"/>
      <w:r>
        <w:t>redt</w:t>
      </w:r>
      <w:proofErr w:type="spellEnd"/>
      <w:r>
        <w:t xml:space="preserve"> er </w:t>
      </w:r>
      <w:proofErr w:type="spellStart"/>
      <w:r>
        <w:t>allain</w:t>
      </w:r>
      <w:proofErr w:type="spellEnd"/>
      <w:r>
        <w:t xml:space="preserve"> von seiner </w:t>
      </w:r>
      <w:proofErr w:type="spellStart"/>
      <w:r>
        <w:t>menschait</w:t>
      </w:r>
      <w:proofErr w:type="spellEnd"/>
      <w:r>
        <w:t xml:space="preserve"> / Dann nach der </w:t>
      </w:r>
      <w:proofErr w:type="spellStart"/>
      <w:r>
        <w:t>Gotthait</w:t>
      </w:r>
      <w:proofErr w:type="spellEnd"/>
      <w:r>
        <w:t xml:space="preserve"> ist er </w:t>
      </w:r>
      <w:proofErr w:type="spellStart"/>
      <w:r>
        <w:t>allenthalb</w:t>
      </w:r>
      <w:proofErr w:type="spellEnd"/>
      <w:r>
        <w:t xml:space="preserve"> / und verlaßt die </w:t>
      </w:r>
      <w:proofErr w:type="spellStart"/>
      <w:r>
        <w:t>welt</w:t>
      </w:r>
      <w:proofErr w:type="spellEnd"/>
      <w:r>
        <w:t xml:space="preserve"> </w:t>
      </w:r>
      <w:proofErr w:type="spellStart"/>
      <w:r>
        <w:t>nit</w:t>
      </w:r>
      <w:proofErr w:type="spellEnd"/>
      <w:r>
        <w:t xml:space="preserve">. </w:t>
      </w:r>
    </w:p>
    <w:p w14:paraId="6B05B1F4" w14:textId="77777777" w:rsidR="006662CA" w:rsidRDefault="006662CA" w:rsidP="006662CA">
      <w:pPr>
        <w:pStyle w:val="StandardWeb"/>
      </w:pPr>
      <w:r>
        <w:rPr>
          <w:rStyle w:val="Fett"/>
        </w:rPr>
        <w:t xml:space="preserve">Frag. </w:t>
      </w:r>
      <w:r>
        <w:br/>
        <w:t xml:space="preserve">Sagen doch Münch und Pfaffen / wann </w:t>
      </w:r>
      <w:proofErr w:type="spellStart"/>
      <w:r>
        <w:t>sy</w:t>
      </w:r>
      <w:proofErr w:type="spellEnd"/>
      <w:r>
        <w:t xml:space="preserve"> die </w:t>
      </w:r>
      <w:proofErr w:type="spellStart"/>
      <w:r>
        <w:t>fünff</w:t>
      </w:r>
      <w:proofErr w:type="spellEnd"/>
      <w:r>
        <w:t xml:space="preserve"> </w:t>
      </w:r>
      <w:proofErr w:type="spellStart"/>
      <w:r>
        <w:t>wort</w:t>
      </w:r>
      <w:proofErr w:type="spellEnd"/>
      <w:r>
        <w:t xml:space="preserve"> / Das ist mein </w:t>
      </w:r>
      <w:proofErr w:type="spellStart"/>
      <w:r>
        <w:t>leyb</w:t>
      </w:r>
      <w:proofErr w:type="spellEnd"/>
      <w:r>
        <w:t xml:space="preserve"> / über das </w:t>
      </w:r>
      <w:proofErr w:type="spellStart"/>
      <w:r>
        <w:t>brot</w:t>
      </w:r>
      <w:proofErr w:type="spellEnd"/>
      <w:r>
        <w:t xml:space="preserve"> sprechen / so sey Christus </w:t>
      </w:r>
      <w:proofErr w:type="spellStart"/>
      <w:r>
        <w:t>leiplich</w:t>
      </w:r>
      <w:proofErr w:type="spellEnd"/>
      <w:r>
        <w:t xml:space="preserve"> da im </w:t>
      </w:r>
      <w:proofErr w:type="spellStart"/>
      <w:r>
        <w:t>brot</w:t>
      </w:r>
      <w:proofErr w:type="spellEnd"/>
      <w:r>
        <w:t xml:space="preserve">? </w:t>
      </w:r>
    </w:p>
    <w:p w14:paraId="5488E0EA" w14:textId="77777777" w:rsidR="006662CA" w:rsidRDefault="006662CA" w:rsidP="006662CA">
      <w:pPr>
        <w:pStyle w:val="StandardWeb"/>
      </w:pPr>
      <w:proofErr w:type="spellStart"/>
      <w:r>
        <w:t>Ant</w:t>
      </w:r>
      <w:proofErr w:type="spellEnd"/>
      <w:r>
        <w:t>.</w:t>
      </w:r>
      <w:r>
        <w:br/>
      </w:r>
      <w:proofErr w:type="spellStart"/>
      <w:r>
        <w:t>Sy</w:t>
      </w:r>
      <w:proofErr w:type="spellEnd"/>
      <w:r>
        <w:t xml:space="preserve"> </w:t>
      </w:r>
      <w:proofErr w:type="spellStart"/>
      <w:r>
        <w:t>redens</w:t>
      </w:r>
      <w:proofErr w:type="spellEnd"/>
      <w:r>
        <w:t xml:space="preserve"> </w:t>
      </w:r>
      <w:proofErr w:type="spellStart"/>
      <w:r>
        <w:t>auß</w:t>
      </w:r>
      <w:proofErr w:type="spellEnd"/>
      <w:r>
        <w:t xml:space="preserve"> </w:t>
      </w:r>
      <w:proofErr w:type="spellStart"/>
      <w:r>
        <w:t>jnen</w:t>
      </w:r>
      <w:proofErr w:type="spellEnd"/>
      <w:r>
        <w:t xml:space="preserve"> selber / on </w:t>
      </w:r>
      <w:proofErr w:type="spellStart"/>
      <w:r>
        <w:t>grund</w:t>
      </w:r>
      <w:proofErr w:type="spellEnd"/>
      <w:r>
        <w:t xml:space="preserve"> der </w:t>
      </w:r>
      <w:proofErr w:type="spellStart"/>
      <w:r>
        <w:t>schrifft</w:t>
      </w:r>
      <w:proofErr w:type="spellEnd"/>
      <w:r>
        <w:t xml:space="preserve"> / </w:t>
      </w:r>
      <w:proofErr w:type="spellStart"/>
      <w:r>
        <w:t>Got</w:t>
      </w:r>
      <w:proofErr w:type="spellEnd"/>
      <w:r>
        <w:t xml:space="preserve"> hat </w:t>
      </w:r>
      <w:proofErr w:type="spellStart"/>
      <w:r>
        <w:t>jnen</w:t>
      </w:r>
      <w:proofErr w:type="spellEnd"/>
      <w:r>
        <w:t xml:space="preserve"> solchen </w:t>
      </w:r>
      <w:proofErr w:type="spellStart"/>
      <w:r>
        <w:t>gewalt</w:t>
      </w:r>
      <w:proofErr w:type="spellEnd"/>
      <w:r>
        <w:t xml:space="preserve"> </w:t>
      </w:r>
      <w:proofErr w:type="spellStart"/>
      <w:r>
        <w:t>nitt</w:t>
      </w:r>
      <w:proofErr w:type="spellEnd"/>
      <w:r>
        <w:t xml:space="preserve"> geben / noch </w:t>
      </w:r>
      <w:proofErr w:type="spellStart"/>
      <w:r>
        <w:t>bevolhen</w:t>
      </w:r>
      <w:proofErr w:type="spellEnd"/>
      <w:r>
        <w:t xml:space="preserve"> die </w:t>
      </w:r>
      <w:proofErr w:type="spellStart"/>
      <w:r>
        <w:t>fünff</w:t>
      </w:r>
      <w:proofErr w:type="spellEnd"/>
      <w:r>
        <w:t xml:space="preserve"> </w:t>
      </w:r>
      <w:proofErr w:type="spellStart"/>
      <w:r>
        <w:t>wort</w:t>
      </w:r>
      <w:proofErr w:type="spellEnd"/>
      <w:r>
        <w:t xml:space="preserve"> der </w:t>
      </w:r>
      <w:proofErr w:type="spellStart"/>
      <w:r>
        <w:t>maynung</w:t>
      </w:r>
      <w:proofErr w:type="spellEnd"/>
      <w:r>
        <w:t xml:space="preserve"> über das </w:t>
      </w:r>
      <w:proofErr w:type="spellStart"/>
      <w:r>
        <w:t>brot</w:t>
      </w:r>
      <w:proofErr w:type="spellEnd"/>
      <w:r>
        <w:t xml:space="preserve"> zu sprechen. </w:t>
      </w:r>
    </w:p>
    <w:p w14:paraId="222953D7" w14:textId="77777777" w:rsidR="006662CA" w:rsidRDefault="006662CA" w:rsidP="006662CA">
      <w:pPr>
        <w:pStyle w:val="StandardWeb"/>
      </w:pPr>
      <w:r>
        <w:rPr>
          <w:rStyle w:val="Fett"/>
        </w:rPr>
        <w:t xml:space="preserve">Frag. </w:t>
      </w:r>
      <w:r>
        <w:br/>
        <w:t xml:space="preserve">So </w:t>
      </w:r>
      <w:proofErr w:type="spellStart"/>
      <w:r>
        <w:t>glaubstu</w:t>
      </w:r>
      <w:proofErr w:type="spellEnd"/>
      <w:r>
        <w:t xml:space="preserve"> </w:t>
      </w:r>
      <w:proofErr w:type="spellStart"/>
      <w:r>
        <w:t>nitt</w:t>
      </w:r>
      <w:proofErr w:type="spellEnd"/>
      <w:r>
        <w:t xml:space="preserve"> das Christus </w:t>
      </w:r>
      <w:proofErr w:type="spellStart"/>
      <w:r>
        <w:t>leiplich</w:t>
      </w:r>
      <w:proofErr w:type="spellEnd"/>
      <w:r>
        <w:t xml:space="preserve"> im </w:t>
      </w:r>
      <w:proofErr w:type="spellStart"/>
      <w:r>
        <w:t>brot</w:t>
      </w:r>
      <w:proofErr w:type="spellEnd"/>
      <w:r>
        <w:t xml:space="preserve"> / oder </w:t>
      </w:r>
      <w:proofErr w:type="spellStart"/>
      <w:r>
        <w:t>Sacramentheüßlin</w:t>
      </w:r>
      <w:proofErr w:type="spellEnd"/>
      <w:r>
        <w:t xml:space="preserve"> sey? </w:t>
      </w:r>
    </w:p>
    <w:p w14:paraId="268228FD" w14:textId="77777777" w:rsidR="006662CA" w:rsidRDefault="006662CA" w:rsidP="006662CA">
      <w:pPr>
        <w:pStyle w:val="StandardWeb"/>
      </w:pPr>
      <w:proofErr w:type="spellStart"/>
      <w:r>
        <w:t>Ant</w:t>
      </w:r>
      <w:proofErr w:type="spellEnd"/>
      <w:r>
        <w:t>.</w:t>
      </w:r>
      <w:r>
        <w:br/>
        <w:t xml:space="preserve">Ja ich </w:t>
      </w:r>
      <w:proofErr w:type="spellStart"/>
      <w:r>
        <w:t>glaubs</w:t>
      </w:r>
      <w:proofErr w:type="spellEnd"/>
      <w:r>
        <w:t xml:space="preserve"> </w:t>
      </w:r>
      <w:proofErr w:type="spellStart"/>
      <w:r>
        <w:t>nit</w:t>
      </w:r>
      <w:proofErr w:type="spellEnd"/>
      <w:r>
        <w:t xml:space="preserve"> / dann der </w:t>
      </w:r>
      <w:proofErr w:type="spellStart"/>
      <w:r>
        <w:t>gmain</w:t>
      </w:r>
      <w:proofErr w:type="spellEnd"/>
      <w:r>
        <w:t xml:space="preserve"> </w:t>
      </w:r>
      <w:proofErr w:type="spellStart"/>
      <w:r>
        <w:t>Christenlich</w:t>
      </w:r>
      <w:proofErr w:type="spellEnd"/>
      <w:r>
        <w:t xml:space="preserve"> glaub / und </w:t>
      </w:r>
      <w:proofErr w:type="spellStart"/>
      <w:r>
        <w:t>goetlich</w:t>
      </w:r>
      <w:proofErr w:type="spellEnd"/>
      <w:r>
        <w:t xml:space="preserve"> </w:t>
      </w:r>
      <w:proofErr w:type="spellStart"/>
      <w:r>
        <w:t>schrift</w:t>
      </w:r>
      <w:proofErr w:type="spellEnd"/>
      <w:r>
        <w:t xml:space="preserve"> / </w:t>
      </w:r>
      <w:proofErr w:type="spellStart"/>
      <w:r>
        <w:t>moegen</w:t>
      </w:r>
      <w:proofErr w:type="spellEnd"/>
      <w:r>
        <w:t xml:space="preserve"> den glauben </w:t>
      </w:r>
      <w:proofErr w:type="spellStart"/>
      <w:r>
        <w:t>nitt</w:t>
      </w:r>
      <w:proofErr w:type="spellEnd"/>
      <w:r>
        <w:t xml:space="preserve"> dulden / Christus </w:t>
      </w:r>
      <w:proofErr w:type="spellStart"/>
      <w:r>
        <w:t>kumpt</w:t>
      </w:r>
      <w:proofErr w:type="spellEnd"/>
      <w:r>
        <w:t xml:space="preserve"> </w:t>
      </w:r>
      <w:proofErr w:type="spellStart"/>
      <w:r>
        <w:t>leiplich</w:t>
      </w:r>
      <w:proofErr w:type="spellEnd"/>
      <w:r>
        <w:t xml:space="preserve"> von der gerechten des </w:t>
      </w:r>
      <w:proofErr w:type="spellStart"/>
      <w:r>
        <w:t>vatters</w:t>
      </w:r>
      <w:proofErr w:type="spellEnd"/>
      <w:r>
        <w:t xml:space="preserve"> / wann er richten </w:t>
      </w:r>
      <w:proofErr w:type="spellStart"/>
      <w:r>
        <w:t>wirt</w:t>
      </w:r>
      <w:proofErr w:type="spellEnd"/>
      <w:r>
        <w:t xml:space="preserve">. Er </w:t>
      </w:r>
      <w:proofErr w:type="spellStart"/>
      <w:r>
        <w:t>wirt</w:t>
      </w:r>
      <w:proofErr w:type="spellEnd"/>
      <w:r>
        <w:t xml:space="preserve"> </w:t>
      </w:r>
      <w:proofErr w:type="spellStart"/>
      <w:r>
        <w:t>komen</w:t>
      </w:r>
      <w:proofErr w:type="spellEnd"/>
      <w:r>
        <w:t xml:space="preserve"> zu richten / und </w:t>
      </w:r>
      <w:proofErr w:type="spellStart"/>
      <w:r>
        <w:t>nitt</w:t>
      </w:r>
      <w:proofErr w:type="spellEnd"/>
      <w:r>
        <w:t xml:space="preserve"> das er im </w:t>
      </w:r>
      <w:proofErr w:type="spellStart"/>
      <w:r>
        <w:t>brot</w:t>
      </w:r>
      <w:proofErr w:type="spellEnd"/>
      <w:r>
        <w:t xml:space="preserve"> </w:t>
      </w:r>
      <w:proofErr w:type="spellStart"/>
      <w:r>
        <w:t>geessen</w:t>
      </w:r>
      <w:proofErr w:type="spellEnd"/>
      <w:r>
        <w:t xml:space="preserve"> werde. Nach dem und er gen </w:t>
      </w:r>
      <w:proofErr w:type="spellStart"/>
      <w:r>
        <w:t>himmel</w:t>
      </w:r>
      <w:proofErr w:type="spellEnd"/>
      <w:r>
        <w:t xml:space="preserve"> </w:t>
      </w:r>
      <w:proofErr w:type="spellStart"/>
      <w:r>
        <w:t>gefaren</w:t>
      </w:r>
      <w:proofErr w:type="spellEnd"/>
      <w:r>
        <w:t xml:space="preserve"> ist / sitzt er zu der gerechten des </w:t>
      </w:r>
      <w:proofErr w:type="spellStart"/>
      <w:r>
        <w:t>vatters</w:t>
      </w:r>
      <w:proofErr w:type="spellEnd"/>
      <w:r>
        <w:t xml:space="preserve"> / </w:t>
      </w:r>
      <w:proofErr w:type="spellStart"/>
      <w:r>
        <w:t>nit</w:t>
      </w:r>
      <w:proofErr w:type="spellEnd"/>
      <w:r>
        <w:t xml:space="preserve"> im </w:t>
      </w:r>
      <w:proofErr w:type="spellStart"/>
      <w:r>
        <w:t>stainen</w:t>
      </w:r>
      <w:proofErr w:type="spellEnd"/>
      <w:r>
        <w:t xml:space="preserve"> </w:t>
      </w:r>
      <w:proofErr w:type="spellStart"/>
      <w:r>
        <w:t>heüßlin</w:t>
      </w:r>
      <w:proofErr w:type="spellEnd"/>
      <w:r>
        <w:t xml:space="preserve"> / Er </w:t>
      </w:r>
      <w:proofErr w:type="spellStart"/>
      <w:r>
        <w:t>hatt</w:t>
      </w:r>
      <w:proofErr w:type="spellEnd"/>
      <w:r>
        <w:t xml:space="preserve"> sich </w:t>
      </w:r>
      <w:proofErr w:type="spellStart"/>
      <w:r>
        <w:t>selbs</w:t>
      </w:r>
      <w:proofErr w:type="spellEnd"/>
      <w:r>
        <w:t xml:space="preserve"> da </w:t>
      </w:r>
      <w:proofErr w:type="spellStart"/>
      <w:r>
        <w:t>zaigt</w:t>
      </w:r>
      <w:proofErr w:type="spellEnd"/>
      <w:r>
        <w:t xml:space="preserve"> / und </w:t>
      </w:r>
      <w:proofErr w:type="spellStart"/>
      <w:r>
        <w:t>sunst</w:t>
      </w:r>
      <w:proofErr w:type="spellEnd"/>
      <w:r>
        <w:t xml:space="preserve"> </w:t>
      </w:r>
      <w:proofErr w:type="spellStart"/>
      <w:r>
        <w:t>nienen</w:t>
      </w:r>
      <w:proofErr w:type="spellEnd"/>
      <w:r>
        <w:t xml:space="preserve"> / </w:t>
      </w:r>
      <w:proofErr w:type="spellStart"/>
      <w:r>
        <w:t>leiplich</w:t>
      </w:r>
      <w:proofErr w:type="spellEnd"/>
      <w:r>
        <w:t xml:space="preserve"> / Der erst </w:t>
      </w:r>
      <w:proofErr w:type="spellStart"/>
      <w:r>
        <w:t>ritter</w:t>
      </w:r>
      <w:proofErr w:type="spellEnd"/>
      <w:r>
        <w:t xml:space="preserve"> </w:t>
      </w:r>
      <w:proofErr w:type="spellStart"/>
      <w:r>
        <w:t>Steffanus</w:t>
      </w:r>
      <w:proofErr w:type="spellEnd"/>
      <w:r>
        <w:t xml:space="preserve"> hat </w:t>
      </w:r>
      <w:proofErr w:type="spellStart"/>
      <w:r>
        <w:t>jn</w:t>
      </w:r>
      <w:proofErr w:type="spellEnd"/>
      <w:r>
        <w:t xml:space="preserve"> da bey der gerechten des </w:t>
      </w:r>
      <w:proofErr w:type="spellStart"/>
      <w:r>
        <w:t>vatters</w:t>
      </w:r>
      <w:proofErr w:type="spellEnd"/>
      <w:r>
        <w:t xml:space="preserve"> gesehen </w:t>
      </w:r>
      <w:proofErr w:type="spellStart"/>
      <w:r>
        <w:t>Acto</w:t>
      </w:r>
      <w:proofErr w:type="spellEnd"/>
      <w:r>
        <w:t xml:space="preserve">. 7. Da sollen wir </w:t>
      </w:r>
      <w:proofErr w:type="spellStart"/>
      <w:r>
        <w:t>jn</w:t>
      </w:r>
      <w:proofErr w:type="spellEnd"/>
      <w:r>
        <w:t xml:space="preserve"> auch suchen / und </w:t>
      </w:r>
      <w:proofErr w:type="spellStart"/>
      <w:r>
        <w:t>sunst</w:t>
      </w:r>
      <w:proofErr w:type="spellEnd"/>
      <w:r>
        <w:t xml:space="preserve"> </w:t>
      </w:r>
      <w:proofErr w:type="spellStart"/>
      <w:r>
        <w:t>nienen</w:t>
      </w:r>
      <w:proofErr w:type="spellEnd"/>
      <w:r>
        <w:t xml:space="preserve"> / Wir sollen uns auch Münch und Pfaffen </w:t>
      </w:r>
      <w:proofErr w:type="spellStart"/>
      <w:r>
        <w:t>kain</w:t>
      </w:r>
      <w:proofErr w:type="spellEnd"/>
      <w:r>
        <w:t xml:space="preserve"> anders </w:t>
      </w:r>
      <w:proofErr w:type="spellStart"/>
      <w:r>
        <w:t>einschwaetzen</w:t>
      </w:r>
      <w:proofErr w:type="spellEnd"/>
      <w:r>
        <w:t xml:space="preserve"> lassen etc. </w:t>
      </w:r>
    </w:p>
    <w:p w14:paraId="6A6B2921" w14:textId="77777777" w:rsidR="006662CA" w:rsidRDefault="006662CA" w:rsidP="006662CA">
      <w:pPr>
        <w:pStyle w:val="StandardWeb"/>
      </w:pPr>
      <w:r>
        <w:rPr>
          <w:rStyle w:val="Fett"/>
        </w:rPr>
        <w:t xml:space="preserve">Das dritt stuck. Ich glaub in den Heiligen </w:t>
      </w:r>
      <w:proofErr w:type="spellStart"/>
      <w:r>
        <w:rPr>
          <w:rStyle w:val="Fett"/>
        </w:rPr>
        <w:t>gayst</w:t>
      </w:r>
      <w:proofErr w:type="spellEnd"/>
      <w:r>
        <w:rPr>
          <w:rStyle w:val="Fett"/>
        </w:rPr>
        <w:t xml:space="preserve">. </w:t>
      </w:r>
    </w:p>
    <w:p w14:paraId="2C15D22C" w14:textId="77777777" w:rsidR="006662CA" w:rsidRDefault="006662CA" w:rsidP="006662CA">
      <w:pPr>
        <w:pStyle w:val="StandardWeb"/>
      </w:pPr>
      <w:r>
        <w:rPr>
          <w:rStyle w:val="Fett"/>
        </w:rPr>
        <w:t xml:space="preserve">Frag. </w:t>
      </w:r>
      <w:r>
        <w:br/>
        <w:t xml:space="preserve">Was ist das gesagt? / Ich glaub in den </w:t>
      </w:r>
      <w:proofErr w:type="spellStart"/>
      <w:r>
        <w:t>hailgen</w:t>
      </w:r>
      <w:proofErr w:type="spellEnd"/>
      <w:r>
        <w:t xml:space="preserve"> </w:t>
      </w:r>
      <w:proofErr w:type="spellStart"/>
      <w:r>
        <w:t>gayst</w:t>
      </w:r>
      <w:proofErr w:type="spellEnd"/>
      <w:r>
        <w:t xml:space="preserve">? </w:t>
      </w:r>
    </w:p>
    <w:p w14:paraId="5C2CAD23" w14:textId="77777777" w:rsidR="006662CA" w:rsidRDefault="006662CA" w:rsidP="006662CA">
      <w:pPr>
        <w:pStyle w:val="StandardWeb"/>
      </w:pPr>
      <w:proofErr w:type="spellStart"/>
      <w:r>
        <w:t>Ant</w:t>
      </w:r>
      <w:proofErr w:type="spellEnd"/>
      <w:r>
        <w:t>.</w:t>
      </w:r>
      <w:r>
        <w:br/>
        <w:t xml:space="preserve">Das ist / ich </w:t>
      </w:r>
      <w:proofErr w:type="spellStart"/>
      <w:r>
        <w:t>gelaub</w:t>
      </w:r>
      <w:proofErr w:type="spellEnd"/>
      <w:r>
        <w:t xml:space="preserve"> </w:t>
      </w:r>
      <w:proofErr w:type="spellStart"/>
      <w:r>
        <w:t>unnd</w:t>
      </w:r>
      <w:proofErr w:type="spellEnd"/>
      <w:r>
        <w:t xml:space="preserve"> verlaß mich </w:t>
      </w:r>
      <w:proofErr w:type="spellStart"/>
      <w:r>
        <w:t>auff</w:t>
      </w:r>
      <w:proofErr w:type="spellEnd"/>
      <w:r>
        <w:t xml:space="preserve"> den </w:t>
      </w:r>
      <w:proofErr w:type="spellStart"/>
      <w:r>
        <w:t>hailigen</w:t>
      </w:r>
      <w:proofErr w:type="spellEnd"/>
      <w:r>
        <w:t xml:space="preserve"> </w:t>
      </w:r>
      <w:proofErr w:type="spellStart"/>
      <w:r>
        <w:t>gayst</w:t>
      </w:r>
      <w:proofErr w:type="spellEnd"/>
      <w:r>
        <w:t xml:space="preserve"> / der die </w:t>
      </w:r>
      <w:proofErr w:type="spellStart"/>
      <w:r>
        <w:t>krafft</w:t>
      </w:r>
      <w:proofErr w:type="spellEnd"/>
      <w:r>
        <w:t xml:space="preserve"> Gottes ist / und mit dem </w:t>
      </w:r>
      <w:proofErr w:type="spellStart"/>
      <w:r>
        <w:t>vatter</w:t>
      </w:r>
      <w:proofErr w:type="spellEnd"/>
      <w:r>
        <w:t xml:space="preserve"> / und </w:t>
      </w:r>
      <w:proofErr w:type="spellStart"/>
      <w:r>
        <w:t>sun</w:t>
      </w:r>
      <w:proofErr w:type="spellEnd"/>
      <w:r>
        <w:t xml:space="preserve"> </w:t>
      </w:r>
      <w:proofErr w:type="spellStart"/>
      <w:r>
        <w:t>ain</w:t>
      </w:r>
      <w:proofErr w:type="spellEnd"/>
      <w:r>
        <w:t xml:space="preserve"> Gott / der uns </w:t>
      </w:r>
      <w:proofErr w:type="spellStart"/>
      <w:r>
        <w:t>erleücht</w:t>
      </w:r>
      <w:proofErr w:type="spellEnd"/>
      <w:r>
        <w:t xml:space="preserve"> / </w:t>
      </w:r>
      <w:proofErr w:type="spellStart"/>
      <w:r>
        <w:t>troest</w:t>
      </w:r>
      <w:proofErr w:type="spellEnd"/>
      <w:r>
        <w:t xml:space="preserve"> / leert / und </w:t>
      </w:r>
      <w:proofErr w:type="spellStart"/>
      <w:r>
        <w:t>stercket</w:t>
      </w:r>
      <w:proofErr w:type="spellEnd"/>
      <w:r>
        <w:t xml:space="preserve"> / Das ist der Gottes </w:t>
      </w:r>
      <w:proofErr w:type="spellStart"/>
      <w:r>
        <w:t>wort</w:t>
      </w:r>
      <w:proofErr w:type="spellEnd"/>
      <w:r>
        <w:t xml:space="preserve"> und </w:t>
      </w:r>
      <w:proofErr w:type="spellStart"/>
      <w:r>
        <w:t>werck</w:t>
      </w:r>
      <w:proofErr w:type="spellEnd"/>
      <w:r>
        <w:t xml:space="preserve"> / lebendig </w:t>
      </w:r>
      <w:proofErr w:type="spellStart"/>
      <w:r>
        <w:t>unnd</w:t>
      </w:r>
      <w:proofErr w:type="spellEnd"/>
      <w:r>
        <w:t xml:space="preserve"> </w:t>
      </w:r>
      <w:proofErr w:type="spellStart"/>
      <w:r>
        <w:t>krefftig</w:t>
      </w:r>
      <w:proofErr w:type="spellEnd"/>
      <w:r>
        <w:t xml:space="preserve"> in uns macht / der uns in </w:t>
      </w:r>
      <w:proofErr w:type="spellStart"/>
      <w:r>
        <w:t>truebsal</w:t>
      </w:r>
      <w:proofErr w:type="spellEnd"/>
      <w:r>
        <w:t xml:space="preserve"> / not und angst </w:t>
      </w:r>
      <w:proofErr w:type="spellStart"/>
      <w:r>
        <w:t>beywonet</w:t>
      </w:r>
      <w:proofErr w:type="spellEnd"/>
      <w:r>
        <w:t xml:space="preserve"> und </w:t>
      </w:r>
      <w:proofErr w:type="spellStart"/>
      <w:r>
        <w:t>troestet</w:t>
      </w:r>
      <w:proofErr w:type="spellEnd"/>
      <w:r>
        <w:t xml:space="preserve">. </w:t>
      </w:r>
    </w:p>
    <w:p w14:paraId="38FAF8AC" w14:textId="77777777" w:rsidR="006662CA" w:rsidRDefault="006662CA" w:rsidP="006662CA">
      <w:pPr>
        <w:pStyle w:val="StandardWeb"/>
      </w:pPr>
      <w:r>
        <w:rPr>
          <w:rStyle w:val="Fett"/>
        </w:rPr>
        <w:t xml:space="preserve">Frag. </w:t>
      </w:r>
      <w:r>
        <w:br/>
        <w:t xml:space="preserve">Was ist des </w:t>
      </w:r>
      <w:proofErr w:type="spellStart"/>
      <w:r>
        <w:t>hailigen</w:t>
      </w:r>
      <w:proofErr w:type="spellEnd"/>
      <w:r>
        <w:t xml:space="preserve"> </w:t>
      </w:r>
      <w:proofErr w:type="spellStart"/>
      <w:r>
        <w:t>gaysts</w:t>
      </w:r>
      <w:proofErr w:type="spellEnd"/>
      <w:r>
        <w:t xml:space="preserve"> </w:t>
      </w:r>
      <w:proofErr w:type="spellStart"/>
      <w:r>
        <w:t>Ampt</w:t>
      </w:r>
      <w:proofErr w:type="spellEnd"/>
      <w:r>
        <w:t xml:space="preserve">? </w:t>
      </w:r>
    </w:p>
    <w:p w14:paraId="0F22B9FA" w14:textId="77777777" w:rsidR="006662CA" w:rsidRDefault="006662CA" w:rsidP="006662CA">
      <w:pPr>
        <w:pStyle w:val="StandardWeb"/>
      </w:pPr>
      <w:proofErr w:type="spellStart"/>
      <w:r>
        <w:t>Ant</w:t>
      </w:r>
      <w:proofErr w:type="spellEnd"/>
      <w:r>
        <w:t xml:space="preserve">. </w:t>
      </w:r>
      <w:r>
        <w:br/>
        <w:t xml:space="preserve">Sein </w:t>
      </w:r>
      <w:proofErr w:type="spellStart"/>
      <w:r>
        <w:t>ampt</w:t>
      </w:r>
      <w:proofErr w:type="spellEnd"/>
      <w:r>
        <w:t xml:space="preserve"> ist das er thue wie </w:t>
      </w:r>
      <w:proofErr w:type="spellStart"/>
      <w:r>
        <w:t>ain</w:t>
      </w:r>
      <w:proofErr w:type="spellEnd"/>
      <w:r>
        <w:t xml:space="preserve"> </w:t>
      </w:r>
      <w:proofErr w:type="spellStart"/>
      <w:r>
        <w:t>haupt</w:t>
      </w:r>
      <w:proofErr w:type="spellEnd"/>
      <w:r>
        <w:t xml:space="preserve"> man im krieg / der das </w:t>
      </w:r>
      <w:proofErr w:type="spellStart"/>
      <w:r>
        <w:t>volck</w:t>
      </w:r>
      <w:proofErr w:type="spellEnd"/>
      <w:r>
        <w:t xml:space="preserve"> </w:t>
      </w:r>
      <w:proofErr w:type="spellStart"/>
      <w:r>
        <w:t>anschreyt</w:t>
      </w:r>
      <w:proofErr w:type="spellEnd"/>
      <w:r>
        <w:t xml:space="preserve"> </w:t>
      </w:r>
      <w:proofErr w:type="spellStart"/>
      <w:r>
        <w:t>unnd</w:t>
      </w:r>
      <w:proofErr w:type="spellEnd"/>
      <w:r>
        <w:t xml:space="preserve"> </w:t>
      </w:r>
      <w:proofErr w:type="spellStart"/>
      <w:r>
        <w:t>hertzenhaft</w:t>
      </w:r>
      <w:proofErr w:type="spellEnd"/>
      <w:r>
        <w:t xml:space="preserve"> macht / so er sagt / frisch hinan / für für / wir </w:t>
      </w:r>
      <w:proofErr w:type="spellStart"/>
      <w:r>
        <w:t>woellen</w:t>
      </w:r>
      <w:proofErr w:type="spellEnd"/>
      <w:r>
        <w:t xml:space="preserve"> </w:t>
      </w:r>
      <w:proofErr w:type="spellStart"/>
      <w:r>
        <w:t>heüt</w:t>
      </w:r>
      <w:proofErr w:type="spellEnd"/>
      <w:r>
        <w:t xml:space="preserve"> </w:t>
      </w:r>
      <w:proofErr w:type="spellStart"/>
      <w:r>
        <w:t>eer</w:t>
      </w:r>
      <w:proofErr w:type="spellEnd"/>
      <w:r>
        <w:t xml:space="preserve"> </w:t>
      </w:r>
      <w:proofErr w:type="spellStart"/>
      <w:r>
        <w:t>unnd</w:t>
      </w:r>
      <w:proofErr w:type="spellEnd"/>
      <w:r>
        <w:t xml:space="preserve"> gut gewinnen. Also thut der </w:t>
      </w:r>
      <w:proofErr w:type="spellStart"/>
      <w:r>
        <w:t>hailig</w:t>
      </w:r>
      <w:proofErr w:type="spellEnd"/>
      <w:r>
        <w:t xml:space="preserve"> </w:t>
      </w:r>
      <w:proofErr w:type="spellStart"/>
      <w:r>
        <w:t>gayst</w:t>
      </w:r>
      <w:proofErr w:type="spellEnd"/>
      <w:r>
        <w:t xml:space="preserve"> / die schwachen im </w:t>
      </w:r>
      <w:proofErr w:type="spellStart"/>
      <w:r>
        <w:t>gelauben</w:t>
      </w:r>
      <w:proofErr w:type="spellEnd"/>
      <w:r>
        <w:t xml:space="preserve"> </w:t>
      </w:r>
      <w:proofErr w:type="spellStart"/>
      <w:r>
        <w:t>sterckt</w:t>
      </w:r>
      <w:proofErr w:type="spellEnd"/>
      <w:r>
        <w:t xml:space="preserve"> er / die </w:t>
      </w:r>
      <w:proofErr w:type="spellStart"/>
      <w:r>
        <w:t>erschrocknen</w:t>
      </w:r>
      <w:proofErr w:type="spellEnd"/>
      <w:r>
        <w:t xml:space="preserve"> gewissen </w:t>
      </w:r>
      <w:proofErr w:type="spellStart"/>
      <w:r>
        <w:t>troest</w:t>
      </w:r>
      <w:proofErr w:type="spellEnd"/>
      <w:r>
        <w:t xml:space="preserve"> er / die gefallen feind </w:t>
      </w:r>
      <w:proofErr w:type="spellStart"/>
      <w:r>
        <w:t>richt</w:t>
      </w:r>
      <w:proofErr w:type="spellEnd"/>
      <w:r>
        <w:t xml:space="preserve"> er auf / und denen die </w:t>
      </w:r>
      <w:proofErr w:type="spellStart"/>
      <w:r>
        <w:t>yetzt</w:t>
      </w:r>
      <w:proofErr w:type="spellEnd"/>
      <w:r>
        <w:t xml:space="preserve"> fallen </w:t>
      </w:r>
      <w:proofErr w:type="spellStart"/>
      <w:r>
        <w:t>woellen</w:t>
      </w:r>
      <w:proofErr w:type="spellEnd"/>
      <w:r>
        <w:t xml:space="preserve"> </w:t>
      </w:r>
      <w:proofErr w:type="spellStart"/>
      <w:r>
        <w:t>raycht</w:t>
      </w:r>
      <w:proofErr w:type="spellEnd"/>
      <w:r>
        <w:t xml:space="preserve"> er die </w:t>
      </w:r>
      <w:proofErr w:type="spellStart"/>
      <w:r>
        <w:t>hand</w:t>
      </w:r>
      <w:proofErr w:type="spellEnd"/>
      <w:r>
        <w:t xml:space="preserve"> / die da fliehen </w:t>
      </w:r>
      <w:proofErr w:type="spellStart"/>
      <w:r>
        <w:t>woellen</w:t>
      </w:r>
      <w:proofErr w:type="spellEnd"/>
      <w:r>
        <w:t xml:space="preserve"> </w:t>
      </w:r>
      <w:proofErr w:type="spellStart"/>
      <w:r>
        <w:t>ermanet</w:t>
      </w:r>
      <w:proofErr w:type="spellEnd"/>
      <w:r>
        <w:t xml:space="preserve"> </w:t>
      </w:r>
      <w:proofErr w:type="spellStart"/>
      <w:r>
        <w:t>unnd</w:t>
      </w:r>
      <w:proofErr w:type="spellEnd"/>
      <w:r>
        <w:t xml:space="preserve"> schilt er / Er treibt </w:t>
      </w:r>
      <w:proofErr w:type="spellStart"/>
      <w:r>
        <w:t>ymmerdar</w:t>
      </w:r>
      <w:proofErr w:type="spellEnd"/>
      <w:r>
        <w:t xml:space="preserve"> für / und spricht frisch hindurch / es ist </w:t>
      </w:r>
      <w:proofErr w:type="spellStart"/>
      <w:r>
        <w:t>umb</w:t>
      </w:r>
      <w:proofErr w:type="spellEnd"/>
      <w:r>
        <w:t xml:space="preserve"> </w:t>
      </w:r>
      <w:proofErr w:type="spellStart"/>
      <w:r>
        <w:t>ain</w:t>
      </w:r>
      <w:proofErr w:type="spellEnd"/>
      <w:r>
        <w:t xml:space="preserve"> </w:t>
      </w:r>
      <w:proofErr w:type="spellStart"/>
      <w:r>
        <w:t>klaines</w:t>
      </w:r>
      <w:proofErr w:type="spellEnd"/>
      <w:r>
        <w:t xml:space="preserve"> </w:t>
      </w:r>
      <w:proofErr w:type="spellStart"/>
      <w:r>
        <w:t>zuthun</w:t>
      </w:r>
      <w:proofErr w:type="spellEnd"/>
      <w:r>
        <w:t xml:space="preserve"> / so </w:t>
      </w:r>
      <w:proofErr w:type="spellStart"/>
      <w:r>
        <w:t>wirdt</w:t>
      </w:r>
      <w:proofErr w:type="spellEnd"/>
      <w:r>
        <w:t xml:space="preserve"> es besser / Der </w:t>
      </w:r>
      <w:proofErr w:type="spellStart"/>
      <w:r>
        <w:t>gayst</w:t>
      </w:r>
      <w:proofErr w:type="spellEnd"/>
      <w:r>
        <w:t xml:space="preserve"> </w:t>
      </w:r>
      <w:proofErr w:type="spellStart"/>
      <w:r>
        <w:t>hülfft</w:t>
      </w:r>
      <w:proofErr w:type="spellEnd"/>
      <w:r>
        <w:t xml:space="preserve"> </w:t>
      </w:r>
      <w:proofErr w:type="spellStart"/>
      <w:r>
        <w:t>unnser</w:t>
      </w:r>
      <w:proofErr w:type="spellEnd"/>
      <w:r>
        <w:t xml:space="preserve"> </w:t>
      </w:r>
      <w:proofErr w:type="spellStart"/>
      <w:r>
        <w:t>schwachait</w:t>
      </w:r>
      <w:proofErr w:type="spellEnd"/>
      <w:r>
        <w:t xml:space="preserve"> / Roma. 8. Er </w:t>
      </w:r>
      <w:proofErr w:type="spellStart"/>
      <w:r>
        <w:t>wirdt</w:t>
      </w:r>
      <w:proofErr w:type="spellEnd"/>
      <w:r>
        <w:t xml:space="preserve"> auch deß </w:t>
      </w:r>
      <w:proofErr w:type="spellStart"/>
      <w:r>
        <w:t>ampts</w:t>
      </w:r>
      <w:proofErr w:type="spellEnd"/>
      <w:r>
        <w:t xml:space="preserve"> halb </w:t>
      </w:r>
      <w:proofErr w:type="spellStart"/>
      <w:r>
        <w:t>ain</w:t>
      </w:r>
      <w:proofErr w:type="spellEnd"/>
      <w:r>
        <w:t xml:space="preserve"> </w:t>
      </w:r>
      <w:proofErr w:type="spellStart"/>
      <w:r>
        <w:t>troester</w:t>
      </w:r>
      <w:proofErr w:type="spellEnd"/>
      <w:r>
        <w:t xml:space="preserve"> und </w:t>
      </w:r>
      <w:proofErr w:type="spellStart"/>
      <w:r>
        <w:t>anhalter</w:t>
      </w:r>
      <w:proofErr w:type="spellEnd"/>
      <w:r>
        <w:t xml:space="preserve"> genennt von Christo Jo. 16. Wann ich nun sag / Ich glaub in den </w:t>
      </w:r>
      <w:proofErr w:type="spellStart"/>
      <w:r>
        <w:t>hailigen</w:t>
      </w:r>
      <w:proofErr w:type="spellEnd"/>
      <w:r>
        <w:t xml:space="preserve"> </w:t>
      </w:r>
      <w:proofErr w:type="spellStart"/>
      <w:r>
        <w:t>gayst</w:t>
      </w:r>
      <w:proofErr w:type="spellEnd"/>
      <w:r>
        <w:t xml:space="preserve"> / ist das die </w:t>
      </w:r>
      <w:proofErr w:type="spellStart"/>
      <w:r>
        <w:t>maynung</w:t>
      </w:r>
      <w:proofErr w:type="spellEnd"/>
      <w:r>
        <w:t xml:space="preserve"> / das ich </w:t>
      </w:r>
      <w:proofErr w:type="spellStart"/>
      <w:r>
        <w:t>nitt</w:t>
      </w:r>
      <w:proofErr w:type="spellEnd"/>
      <w:r>
        <w:t xml:space="preserve"> </w:t>
      </w:r>
      <w:proofErr w:type="spellStart"/>
      <w:r>
        <w:t>auff</w:t>
      </w:r>
      <w:proofErr w:type="spellEnd"/>
      <w:r>
        <w:t xml:space="preserve"> mich </w:t>
      </w:r>
      <w:proofErr w:type="spellStart"/>
      <w:r>
        <w:t>selbs</w:t>
      </w:r>
      <w:proofErr w:type="spellEnd"/>
      <w:r>
        <w:t xml:space="preserve"> / oder </w:t>
      </w:r>
      <w:proofErr w:type="spellStart"/>
      <w:r>
        <w:t>auff</w:t>
      </w:r>
      <w:proofErr w:type="spellEnd"/>
      <w:r>
        <w:t xml:space="preserve"> meine </w:t>
      </w:r>
      <w:proofErr w:type="spellStart"/>
      <w:r>
        <w:t>werck</w:t>
      </w:r>
      <w:proofErr w:type="spellEnd"/>
      <w:r>
        <w:t xml:space="preserve"> </w:t>
      </w:r>
      <w:proofErr w:type="spellStart"/>
      <w:r>
        <w:t>vertraw</w:t>
      </w:r>
      <w:proofErr w:type="spellEnd"/>
      <w:r>
        <w:t xml:space="preserve"> / sonder </w:t>
      </w:r>
      <w:proofErr w:type="spellStart"/>
      <w:r>
        <w:t>auff</w:t>
      </w:r>
      <w:proofErr w:type="spellEnd"/>
      <w:r>
        <w:t xml:space="preserve"> den </w:t>
      </w:r>
      <w:proofErr w:type="spellStart"/>
      <w:r>
        <w:t>hailigen</w:t>
      </w:r>
      <w:proofErr w:type="spellEnd"/>
      <w:r>
        <w:t xml:space="preserve"> </w:t>
      </w:r>
      <w:proofErr w:type="spellStart"/>
      <w:r>
        <w:t>gayst</w:t>
      </w:r>
      <w:proofErr w:type="spellEnd"/>
      <w:r>
        <w:t xml:space="preserve"> / der die </w:t>
      </w:r>
      <w:proofErr w:type="spellStart"/>
      <w:r>
        <w:t>werck</w:t>
      </w:r>
      <w:proofErr w:type="spellEnd"/>
      <w:r>
        <w:t xml:space="preserve"> </w:t>
      </w:r>
      <w:proofErr w:type="spellStart"/>
      <w:r>
        <w:t>gutt</w:t>
      </w:r>
      <w:proofErr w:type="spellEnd"/>
      <w:r>
        <w:t xml:space="preserve"> </w:t>
      </w:r>
      <w:proofErr w:type="spellStart"/>
      <w:r>
        <w:t>unnd</w:t>
      </w:r>
      <w:proofErr w:type="spellEnd"/>
      <w:r>
        <w:t xml:space="preserve"> </w:t>
      </w:r>
      <w:proofErr w:type="spellStart"/>
      <w:r>
        <w:t>hailig</w:t>
      </w:r>
      <w:proofErr w:type="spellEnd"/>
      <w:r>
        <w:t xml:space="preserve"> macht / on in </w:t>
      </w:r>
      <w:proofErr w:type="spellStart"/>
      <w:r>
        <w:t>seind</w:t>
      </w:r>
      <w:proofErr w:type="spellEnd"/>
      <w:r>
        <w:t xml:space="preserve"> alle ding </w:t>
      </w:r>
      <w:proofErr w:type="spellStart"/>
      <w:r>
        <w:t>boeß</w:t>
      </w:r>
      <w:proofErr w:type="spellEnd"/>
      <w:r>
        <w:t xml:space="preserve"> / Gene. 6. und 8. Wer den </w:t>
      </w:r>
      <w:proofErr w:type="spellStart"/>
      <w:r>
        <w:t>gayst</w:t>
      </w:r>
      <w:proofErr w:type="spellEnd"/>
      <w:r>
        <w:t xml:space="preserve"> </w:t>
      </w:r>
      <w:proofErr w:type="spellStart"/>
      <w:r>
        <w:t>nitt</w:t>
      </w:r>
      <w:proofErr w:type="spellEnd"/>
      <w:r>
        <w:t xml:space="preserve"> </w:t>
      </w:r>
      <w:proofErr w:type="spellStart"/>
      <w:r>
        <w:t>hatt</w:t>
      </w:r>
      <w:proofErr w:type="spellEnd"/>
      <w:r>
        <w:t xml:space="preserve"> / der ist </w:t>
      </w:r>
      <w:proofErr w:type="spellStart"/>
      <w:r>
        <w:t>kain</w:t>
      </w:r>
      <w:proofErr w:type="spellEnd"/>
      <w:r>
        <w:t xml:space="preserve"> Christ / Roman. 8. </w:t>
      </w:r>
    </w:p>
    <w:p w14:paraId="424556FB" w14:textId="77777777" w:rsidR="006662CA" w:rsidRDefault="006662CA" w:rsidP="006662CA">
      <w:pPr>
        <w:pStyle w:val="StandardWeb"/>
      </w:pPr>
      <w:r>
        <w:rPr>
          <w:rStyle w:val="Fett"/>
        </w:rPr>
        <w:t xml:space="preserve">Frag. </w:t>
      </w:r>
      <w:r>
        <w:br/>
        <w:t xml:space="preserve">Was </w:t>
      </w:r>
      <w:proofErr w:type="spellStart"/>
      <w:r>
        <w:t>verstast</w:t>
      </w:r>
      <w:proofErr w:type="spellEnd"/>
      <w:r>
        <w:t xml:space="preserve"> bey den </w:t>
      </w:r>
      <w:proofErr w:type="spellStart"/>
      <w:r>
        <w:t>drey</w:t>
      </w:r>
      <w:proofErr w:type="spellEnd"/>
      <w:r>
        <w:t xml:space="preserve"> </w:t>
      </w:r>
      <w:proofErr w:type="spellStart"/>
      <w:r>
        <w:t>namen</w:t>
      </w:r>
      <w:proofErr w:type="spellEnd"/>
      <w:r>
        <w:t xml:space="preserve"> deß Vaters / des Suns / und des </w:t>
      </w:r>
      <w:proofErr w:type="spellStart"/>
      <w:r>
        <w:t>hailigen</w:t>
      </w:r>
      <w:proofErr w:type="spellEnd"/>
      <w:r>
        <w:t xml:space="preserve"> </w:t>
      </w:r>
      <w:proofErr w:type="spellStart"/>
      <w:r>
        <w:t>Gaysts</w:t>
      </w:r>
      <w:proofErr w:type="spellEnd"/>
      <w:r>
        <w:t xml:space="preserve">. </w:t>
      </w:r>
    </w:p>
    <w:p w14:paraId="7926A6A2" w14:textId="77777777" w:rsidR="006662CA" w:rsidRDefault="006662CA" w:rsidP="006662CA">
      <w:pPr>
        <w:pStyle w:val="StandardWeb"/>
      </w:pPr>
      <w:proofErr w:type="spellStart"/>
      <w:r>
        <w:t>Ant</w:t>
      </w:r>
      <w:proofErr w:type="spellEnd"/>
      <w:r>
        <w:t>.</w:t>
      </w:r>
      <w:r>
        <w:br/>
        <w:t xml:space="preserve">Mir ist genug / das ich </w:t>
      </w:r>
      <w:proofErr w:type="spellStart"/>
      <w:r>
        <w:t>wayß</w:t>
      </w:r>
      <w:proofErr w:type="spellEnd"/>
      <w:r>
        <w:t xml:space="preserve"> / das mein Gott / der </w:t>
      </w:r>
      <w:proofErr w:type="spellStart"/>
      <w:r>
        <w:t>ainig</w:t>
      </w:r>
      <w:proofErr w:type="spellEnd"/>
      <w:r>
        <w:t xml:space="preserve"> </w:t>
      </w:r>
      <w:proofErr w:type="spellStart"/>
      <w:r>
        <w:t>Got</w:t>
      </w:r>
      <w:proofErr w:type="spellEnd"/>
      <w:r>
        <w:t xml:space="preserve"> ist / Den. 6. Das er durch sein </w:t>
      </w:r>
      <w:proofErr w:type="spellStart"/>
      <w:r>
        <w:t>ewigs</w:t>
      </w:r>
      <w:proofErr w:type="spellEnd"/>
      <w:r>
        <w:t xml:space="preserve"> </w:t>
      </w:r>
      <w:proofErr w:type="spellStart"/>
      <w:r>
        <w:t>wort</w:t>
      </w:r>
      <w:proofErr w:type="spellEnd"/>
      <w:r>
        <w:t xml:space="preserve"> (das wir den </w:t>
      </w:r>
      <w:proofErr w:type="spellStart"/>
      <w:r>
        <w:t>sun</w:t>
      </w:r>
      <w:proofErr w:type="spellEnd"/>
      <w:r>
        <w:t xml:space="preserve"> nennen) alles erschaffen </w:t>
      </w:r>
      <w:proofErr w:type="spellStart"/>
      <w:r>
        <w:t>hatt</w:t>
      </w:r>
      <w:proofErr w:type="spellEnd"/>
      <w:r>
        <w:t xml:space="preserve"> / und durch seinen </w:t>
      </w:r>
      <w:proofErr w:type="spellStart"/>
      <w:r>
        <w:t>gayst</w:t>
      </w:r>
      <w:proofErr w:type="spellEnd"/>
      <w:r>
        <w:t xml:space="preserve"> alles erhalt / regiert / </w:t>
      </w:r>
      <w:proofErr w:type="spellStart"/>
      <w:r>
        <w:t>unnd</w:t>
      </w:r>
      <w:proofErr w:type="spellEnd"/>
      <w:r>
        <w:t xml:space="preserve"> lebendig macht. </w:t>
      </w:r>
      <w:proofErr w:type="spellStart"/>
      <w:r>
        <w:t>Weitter</w:t>
      </w:r>
      <w:proofErr w:type="spellEnd"/>
      <w:r>
        <w:t xml:space="preserve"> bin ich </w:t>
      </w:r>
      <w:proofErr w:type="spellStart"/>
      <w:r>
        <w:t>nitt</w:t>
      </w:r>
      <w:proofErr w:type="spellEnd"/>
      <w:r>
        <w:t xml:space="preserve"> fürwitzig zu fragen von dem </w:t>
      </w:r>
      <w:proofErr w:type="spellStart"/>
      <w:r>
        <w:t>underschyd</w:t>
      </w:r>
      <w:proofErr w:type="spellEnd"/>
      <w:r>
        <w:t xml:space="preserve"> / oder von dem </w:t>
      </w:r>
      <w:proofErr w:type="spellStart"/>
      <w:r>
        <w:t>ainigen</w:t>
      </w:r>
      <w:proofErr w:type="spellEnd"/>
      <w:r>
        <w:t xml:space="preserve"> wesen / des Vaters / des Suns / und des </w:t>
      </w:r>
      <w:proofErr w:type="spellStart"/>
      <w:r>
        <w:t>hailigen</w:t>
      </w:r>
      <w:proofErr w:type="spellEnd"/>
      <w:r>
        <w:t xml:space="preserve"> </w:t>
      </w:r>
      <w:proofErr w:type="spellStart"/>
      <w:r>
        <w:t>Gaysts</w:t>
      </w:r>
      <w:proofErr w:type="spellEnd"/>
      <w:r>
        <w:t xml:space="preserve">. Mir ist gnug das ich die </w:t>
      </w:r>
      <w:proofErr w:type="spellStart"/>
      <w:r>
        <w:t>genad</w:t>
      </w:r>
      <w:proofErr w:type="spellEnd"/>
      <w:r>
        <w:t xml:space="preserve"> Gottes / </w:t>
      </w:r>
      <w:proofErr w:type="spellStart"/>
      <w:r>
        <w:t>unnd</w:t>
      </w:r>
      <w:proofErr w:type="spellEnd"/>
      <w:r>
        <w:t xml:space="preserve"> sein </w:t>
      </w:r>
      <w:proofErr w:type="spellStart"/>
      <w:r>
        <w:t>warhait</w:t>
      </w:r>
      <w:proofErr w:type="spellEnd"/>
      <w:r>
        <w:t xml:space="preserve"> erkenn / ob </w:t>
      </w:r>
      <w:proofErr w:type="spellStart"/>
      <w:r>
        <w:t>isch</w:t>
      </w:r>
      <w:proofErr w:type="spellEnd"/>
      <w:r>
        <w:t xml:space="preserve"> schon </w:t>
      </w:r>
      <w:proofErr w:type="spellStart"/>
      <w:r>
        <w:t>nit</w:t>
      </w:r>
      <w:proofErr w:type="spellEnd"/>
      <w:r>
        <w:t xml:space="preserve"> </w:t>
      </w:r>
      <w:proofErr w:type="spellStart"/>
      <w:r>
        <w:t>wayß</w:t>
      </w:r>
      <w:proofErr w:type="spellEnd"/>
      <w:r>
        <w:t xml:space="preserve"> wie </w:t>
      </w:r>
      <w:proofErr w:type="spellStart"/>
      <w:r>
        <w:t>sy</w:t>
      </w:r>
      <w:proofErr w:type="spellEnd"/>
      <w:r>
        <w:t xml:space="preserve"> </w:t>
      </w:r>
      <w:proofErr w:type="spellStart"/>
      <w:r>
        <w:t>underschyden</w:t>
      </w:r>
      <w:proofErr w:type="spellEnd"/>
      <w:r>
        <w:t xml:space="preserve"> / und </w:t>
      </w:r>
      <w:proofErr w:type="spellStart"/>
      <w:r>
        <w:t>dannocht</w:t>
      </w:r>
      <w:proofErr w:type="spellEnd"/>
      <w:r>
        <w:t xml:space="preserve"> </w:t>
      </w:r>
      <w:proofErr w:type="spellStart"/>
      <w:r>
        <w:t>ains</w:t>
      </w:r>
      <w:proofErr w:type="spellEnd"/>
      <w:r>
        <w:t xml:space="preserve"> </w:t>
      </w:r>
      <w:proofErr w:type="spellStart"/>
      <w:r>
        <w:t>wesens</w:t>
      </w:r>
      <w:proofErr w:type="spellEnd"/>
      <w:r>
        <w:t xml:space="preserve"> seyen etc. </w:t>
      </w:r>
    </w:p>
    <w:p w14:paraId="5AD391AE" w14:textId="77777777" w:rsidR="006662CA" w:rsidRDefault="006662CA" w:rsidP="006662CA">
      <w:pPr>
        <w:pStyle w:val="StandardWeb"/>
      </w:pPr>
      <w:r>
        <w:rPr>
          <w:rStyle w:val="Fett"/>
        </w:rPr>
        <w:t xml:space="preserve">Ain </w:t>
      </w:r>
      <w:proofErr w:type="spellStart"/>
      <w:r>
        <w:rPr>
          <w:rStyle w:val="Fett"/>
        </w:rPr>
        <w:t>hailige</w:t>
      </w:r>
      <w:proofErr w:type="spellEnd"/>
      <w:r>
        <w:rPr>
          <w:rStyle w:val="Fett"/>
        </w:rPr>
        <w:t xml:space="preserve"> </w:t>
      </w:r>
      <w:proofErr w:type="spellStart"/>
      <w:r>
        <w:rPr>
          <w:rStyle w:val="Fett"/>
        </w:rPr>
        <w:t>Christenliche</w:t>
      </w:r>
      <w:proofErr w:type="spellEnd"/>
      <w:r>
        <w:rPr>
          <w:rStyle w:val="Fett"/>
        </w:rPr>
        <w:t xml:space="preserve"> Kirchen.</w:t>
      </w:r>
      <w:r>
        <w:t xml:space="preserve"> </w:t>
      </w:r>
    </w:p>
    <w:p w14:paraId="0188B1BB"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w:t>
      </w:r>
      <w:proofErr w:type="spellStart"/>
      <w:r>
        <w:t>disem</w:t>
      </w:r>
      <w:proofErr w:type="spellEnd"/>
      <w:r>
        <w:t xml:space="preserve"> </w:t>
      </w:r>
      <w:proofErr w:type="spellStart"/>
      <w:r>
        <w:t>artickel</w:t>
      </w:r>
      <w:proofErr w:type="spellEnd"/>
      <w:r>
        <w:t xml:space="preserve">. </w:t>
      </w:r>
      <w:proofErr w:type="spellStart"/>
      <w:r>
        <w:t>ain</w:t>
      </w:r>
      <w:proofErr w:type="spellEnd"/>
      <w:r>
        <w:t xml:space="preserve"> </w:t>
      </w:r>
      <w:proofErr w:type="spellStart"/>
      <w:r>
        <w:t>hailige</w:t>
      </w:r>
      <w:proofErr w:type="spellEnd"/>
      <w:r>
        <w:t xml:space="preserve"> </w:t>
      </w:r>
      <w:proofErr w:type="spellStart"/>
      <w:r>
        <w:t>Christenliche</w:t>
      </w:r>
      <w:proofErr w:type="spellEnd"/>
      <w:r>
        <w:t xml:space="preserve"> </w:t>
      </w:r>
      <w:proofErr w:type="spellStart"/>
      <w:r>
        <w:t>kirchen</w:t>
      </w:r>
      <w:proofErr w:type="spellEnd"/>
      <w:r>
        <w:t xml:space="preserve">. </w:t>
      </w:r>
    </w:p>
    <w:p w14:paraId="74170D86" w14:textId="77777777" w:rsidR="006662CA" w:rsidRDefault="006662CA" w:rsidP="006662CA">
      <w:pPr>
        <w:pStyle w:val="StandardWeb"/>
      </w:pPr>
      <w:proofErr w:type="spellStart"/>
      <w:r>
        <w:t>Ant</w:t>
      </w:r>
      <w:proofErr w:type="spellEnd"/>
      <w:r>
        <w:t>.</w:t>
      </w:r>
      <w:r>
        <w:br/>
      </w:r>
      <w:proofErr w:type="spellStart"/>
      <w:r>
        <w:t>Diser</w:t>
      </w:r>
      <w:proofErr w:type="spellEnd"/>
      <w:r>
        <w:t xml:space="preserve"> </w:t>
      </w:r>
      <w:proofErr w:type="spellStart"/>
      <w:r>
        <w:t>artickel</w:t>
      </w:r>
      <w:proofErr w:type="spellEnd"/>
      <w:r>
        <w:t xml:space="preserve"> deß </w:t>
      </w:r>
      <w:proofErr w:type="spellStart"/>
      <w:r>
        <w:t>glaubens</w:t>
      </w:r>
      <w:proofErr w:type="spellEnd"/>
      <w:r>
        <w:t xml:space="preserve"> lautet dem </w:t>
      </w:r>
      <w:proofErr w:type="spellStart"/>
      <w:r>
        <w:t>buchstaben</w:t>
      </w:r>
      <w:proofErr w:type="spellEnd"/>
      <w:r>
        <w:t xml:space="preserve"> nach also / </w:t>
      </w:r>
      <w:proofErr w:type="spellStart"/>
      <w:r>
        <w:t>ain</w:t>
      </w:r>
      <w:proofErr w:type="spellEnd"/>
      <w:r>
        <w:t xml:space="preserve"> </w:t>
      </w:r>
      <w:proofErr w:type="spellStart"/>
      <w:r>
        <w:t>hailige</w:t>
      </w:r>
      <w:proofErr w:type="spellEnd"/>
      <w:r>
        <w:t xml:space="preserve"> </w:t>
      </w:r>
      <w:proofErr w:type="spellStart"/>
      <w:r>
        <w:t>gemaine</w:t>
      </w:r>
      <w:proofErr w:type="spellEnd"/>
      <w:r>
        <w:t xml:space="preserve"> </w:t>
      </w:r>
      <w:proofErr w:type="spellStart"/>
      <w:r>
        <w:t>kirchen</w:t>
      </w:r>
      <w:proofErr w:type="spellEnd"/>
      <w:r>
        <w:t xml:space="preserve"> / dann </w:t>
      </w:r>
      <w:proofErr w:type="spellStart"/>
      <w:r>
        <w:t>Catholicis</w:t>
      </w:r>
      <w:proofErr w:type="spellEnd"/>
      <w:r>
        <w:t xml:space="preserve"> </w:t>
      </w:r>
      <w:proofErr w:type="spellStart"/>
      <w:r>
        <w:t>hayßt</w:t>
      </w:r>
      <w:proofErr w:type="spellEnd"/>
      <w:r>
        <w:t xml:space="preserve"> </w:t>
      </w:r>
      <w:proofErr w:type="spellStart"/>
      <w:r>
        <w:t>gemain</w:t>
      </w:r>
      <w:proofErr w:type="spellEnd"/>
      <w:r>
        <w:t xml:space="preserve">. </w:t>
      </w:r>
    </w:p>
    <w:p w14:paraId="336ECF88" w14:textId="77777777" w:rsidR="006662CA" w:rsidRDefault="006662CA" w:rsidP="006662CA">
      <w:pPr>
        <w:pStyle w:val="StandardWeb"/>
      </w:pPr>
      <w:r>
        <w:rPr>
          <w:rStyle w:val="Fett"/>
        </w:rPr>
        <w:t xml:space="preserve">Frag. </w:t>
      </w:r>
      <w:r>
        <w:br/>
      </w:r>
      <w:proofErr w:type="spellStart"/>
      <w:r>
        <w:t>Warzu</w:t>
      </w:r>
      <w:proofErr w:type="spellEnd"/>
      <w:r>
        <w:t xml:space="preserve"> ist das gut </w:t>
      </w:r>
      <w:proofErr w:type="spellStart"/>
      <w:r>
        <w:t>zuwissen</w:t>
      </w:r>
      <w:proofErr w:type="spellEnd"/>
      <w:r>
        <w:t xml:space="preserve">? </w:t>
      </w:r>
    </w:p>
    <w:p w14:paraId="3D1C718B" w14:textId="77777777" w:rsidR="006662CA" w:rsidRDefault="006662CA" w:rsidP="006662CA">
      <w:pPr>
        <w:pStyle w:val="StandardWeb"/>
      </w:pPr>
      <w:proofErr w:type="spellStart"/>
      <w:r>
        <w:t>Ant</w:t>
      </w:r>
      <w:proofErr w:type="spellEnd"/>
      <w:r>
        <w:t>.</w:t>
      </w:r>
      <w:r>
        <w:br/>
        <w:t xml:space="preserve">Darzu / das man darauß lernet was die </w:t>
      </w:r>
      <w:proofErr w:type="spellStart"/>
      <w:r>
        <w:t>Christenlich</w:t>
      </w:r>
      <w:proofErr w:type="spellEnd"/>
      <w:r>
        <w:t xml:space="preserve"> </w:t>
      </w:r>
      <w:proofErr w:type="spellStart"/>
      <w:r>
        <w:t>kirchen</w:t>
      </w:r>
      <w:proofErr w:type="spellEnd"/>
      <w:r>
        <w:t xml:space="preserve"> sey / Nemlich / das </w:t>
      </w:r>
      <w:proofErr w:type="spellStart"/>
      <w:r>
        <w:t>Christenlich</w:t>
      </w:r>
      <w:proofErr w:type="spellEnd"/>
      <w:r>
        <w:t xml:space="preserve"> </w:t>
      </w:r>
      <w:proofErr w:type="spellStart"/>
      <w:r>
        <w:t>volck</w:t>
      </w:r>
      <w:proofErr w:type="spellEnd"/>
      <w:r>
        <w:t xml:space="preserve"> / welches sich </w:t>
      </w:r>
      <w:proofErr w:type="spellStart"/>
      <w:r>
        <w:t>auff</w:t>
      </w:r>
      <w:proofErr w:type="spellEnd"/>
      <w:r>
        <w:t xml:space="preserve"> das </w:t>
      </w:r>
      <w:proofErr w:type="spellStart"/>
      <w:r>
        <w:t>blut</w:t>
      </w:r>
      <w:proofErr w:type="spellEnd"/>
      <w:r>
        <w:t xml:space="preserve"> </w:t>
      </w:r>
      <w:proofErr w:type="spellStart"/>
      <w:r>
        <w:t>unnd</w:t>
      </w:r>
      <w:proofErr w:type="spellEnd"/>
      <w:r>
        <w:t xml:space="preserve"> sterben Christi / als </w:t>
      </w:r>
      <w:proofErr w:type="spellStart"/>
      <w:r>
        <w:t>auff</w:t>
      </w:r>
      <w:proofErr w:type="spellEnd"/>
      <w:r>
        <w:t xml:space="preserve"> das </w:t>
      </w:r>
      <w:proofErr w:type="spellStart"/>
      <w:r>
        <w:t>ainig</w:t>
      </w:r>
      <w:proofErr w:type="spellEnd"/>
      <w:r>
        <w:t xml:space="preserve"> </w:t>
      </w:r>
      <w:proofErr w:type="spellStart"/>
      <w:r>
        <w:t>genadenpfand</w:t>
      </w:r>
      <w:proofErr w:type="spellEnd"/>
      <w:r>
        <w:t xml:space="preserve"> verlaßt. </w:t>
      </w:r>
    </w:p>
    <w:p w14:paraId="073CB2DF" w14:textId="77777777" w:rsidR="006662CA" w:rsidRDefault="006662CA" w:rsidP="006662CA">
      <w:pPr>
        <w:pStyle w:val="StandardWeb"/>
      </w:pPr>
      <w:r>
        <w:rPr>
          <w:rStyle w:val="Fett"/>
        </w:rPr>
        <w:t xml:space="preserve">Frag. </w:t>
      </w:r>
      <w:r>
        <w:br/>
      </w:r>
      <w:proofErr w:type="spellStart"/>
      <w:r>
        <w:t>Seind</w:t>
      </w:r>
      <w:proofErr w:type="spellEnd"/>
      <w:r>
        <w:t xml:space="preserve"> die </w:t>
      </w:r>
      <w:proofErr w:type="spellStart"/>
      <w:r>
        <w:t>Baepst</w:t>
      </w:r>
      <w:proofErr w:type="spellEnd"/>
      <w:r>
        <w:t xml:space="preserve"> / </w:t>
      </w:r>
      <w:proofErr w:type="spellStart"/>
      <w:r>
        <w:t>Cardinael</w:t>
      </w:r>
      <w:proofErr w:type="spellEnd"/>
      <w:r>
        <w:t xml:space="preserve"> / </w:t>
      </w:r>
      <w:proofErr w:type="spellStart"/>
      <w:r>
        <w:t>unnd</w:t>
      </w:r>
      <w:proofErr w:type="spellEnd"/>
      <w:r>
        <w:t xml:space="preserve"> </w:t>
      </w:r>
      <w:proofErr w:type="spellStart"/>
      <w:r>
        <w:t>Bischoeff</w:t>
      </w:r>
      <w:proofErr w:type="spellEnd"/>
      <w:r>
        <w:t xml:space="preserve"> / </w:t>
      </w:r>
      <w:proofErr w:type="spellStart"/>
      <w:r>
        <w:t>mitt</w:t>
      </w:r>
      <w:proofErr w:type="spellEnd"/>
      <w:r>
        <w:t xml:space="preserve"> den </w:t>
      </w:r>
      <w:proofErr w:type="spellStart"/>
      <w:r>
        <w:t>gelerten</w:t>
      </w:r>
      <w:proofErr w:type="spellEnd"/>
      <w:r>
        <w:t xml:space="preserve"> / die recht </w:t>
      </w:r>
      <w:proofErr w:type="spellStart"/>
      <w:r>
        <w:t>Christenlich</w:t>
      </w:r>
      <w:proofErr w:type="spellEnd"/>
      <w:r>
        <w:t xml:space="preserve"> </w:t>
      </w:r>
      <w:proofErr w:type="spellStart"/>
      <w:r>
        <w:t>kirch</w:t>
      </w:r>
      <w:proofErr w:type="spellEnd"/>
      <w:r>
        <w:t xml:space="preserve">? </w:t>
      </w:r>
    </w:p>
    <w:p w14:paraId="3EA6D287" w14:textId="77777777" w:rsidR="006662CA" w:rsidRDefault="006662CA" w:rsidP="006662CA">
      <w:pPr>
        <w:pStyle w:val="StandardWeb"/>
      </w:pPr>
      <w:proofErr w:type="spellStart"/>
      <w:r>
        <w:t>Ant</w:t>
      </w:r>
      <w:proofErr w:type="spellEnd"/>
      <w:r>
        <w:t>.</w:t>
      </w:r>
      <w:r>
        <w:br/>
        <w:t xml:space="preserve">Die Apostel / Bischoff / </w:t>
      </w:r>
      <w:proofErr w:type="spellStart"/>
      <w:r>
        <w:t>unnd</w:t>
      </w:r>
      <w:proofErr w:type="spellEnd"/>
      <w:r>
        <w:t xml:space="preserve"> alle die / so </w:t>
      </w:r>
      <w:proofErr w:type="spellStart"/>
      <w:r>
        <w:t>aempter</w:t>
      </w:r>
      <w:proofErr w:type="spellEnd"/>
      <w:r>
        <w:t xml:space="preserve"> in der </w:t>
      </w:r>
      <w:proofErr w:type="spellStart"/>
      <w:r>
        <w:t>kirchen</w:t>
      </w:r>
      <w:proofErr w:type="spellEnd"/>
      <w:r>
        <w:t xml:space="preserve"> tragen / </w:t>
      </w:r>
      <w:proofErr w:type="spellStart"/>
      <w:r>
        <w:t>mügen</w:t>
      </w:r>
      <w:proofErr w:type="spellEnd"/>
      <w:r>
        <w:t xml:space="preserve"> </w:t>
      </w:r>
      <w:proofErr w:type="spellStart"/>
      <w:r>
        <w:t>kain</w:t>
      </w:r>
      <w:proofErr w:type="spellEnd"/>
      <w:r>
        <w:t xml:space="preserve"> sonder Kirch sein / aber </w:t>
      </w:r>
      <w:proofErr w:type="spellStart"/>
      <w:r>
        <w:t>mitt</w:t>
      </w:r>
      <w:proofErr w:type="spellEnd"/>
      <w:r>
        <w:t xml:space="preserve"> dem </w:t>
      </w:r>
      <w:proofErr w:type="spellStart"/>
      <w:r>
        <w:t>gemainen</w:t>
      </w:r>
      <w:proofErr w:type="spellEnd"/>
      <w:r>
        <w:t xml:space="preserve"> </w:t>
      </w:r>
      <w:proofErr w:type="spellStart"/>
      <w:r>
        <w:t>volck</w:t>
      </w:r>
      <w:proofErr w:type="spellEnd"/>
      <w:r>
        <w:t xml:space="preserve"> / </w:t>
      </w:r>
      <w:proofErr w:type="spellStart"/>
      <w:r>
        <w:t>ain</w:t>
      </w:r>
      <w:proofErr w:type="spellEnd"/>
      <w:r>
        <w:t xml:space="preserve"> </w:t>
      </w:r>
      <w:proofErr w:type="spellStart"/>
      <w:r>
        <w:t>gmaine</w:t>
      </w:r>
      <w:proofErr w:type="spellEnd"/>
      <w:r>
        <w:t xml:space="preserve"> </w:t>
      </w:r>
      <w:proofErr w:type="spellStart"/>
      <w:r>
        <w:t>kirch</w:t>
      </w:r>
      <w:proofErr w:type="spellEnd"/>
      <w:r>
        <w:t xml:space="preserve"> / das ist </w:t>
      </w:r>
      <w:proofErr w:type="spellStart"/>
      <w:r>
        <w:t>ain</w:t>
      </w:r>
      <w:proofErr w:type="spellEnd"/>
      <w:r>
        <w:t xml:space="preserve"> </w:t>
      </w:r>
      <w:proofErr w:type="spellStart"/>
      <w:r>
        <w:t>gmaine</w:t>
      </w:r>
      <w:proofErr w:type="spellEnd"/>
      <w:r>
        <w:t xml:space="preserve"> </w:t>
      </w:r>
      <w:proofErr w:type="spellStart"/>
      <w:r>
        <w:t>versamlung</w:t>
      </w:r>
      <w:proofErr w:type="spellEnd"/>
      <w:r>
        <w:t xml:space="preserve"> / so </w:t>
      </w:r>
      <w:proofErr w:type="spellStart"/>
      <w:r>
        <w:t>sy</w:t>
      </w:r>
      <w:proofErr w:type="spellEnd"/>
      <w:r>
        <w:t xml:space="preserve"> dem </w:t>
      </w:r>
      <w:proofErr w:type="spellStart"/>
      <w:r>
        <w:t>wort</w:t>
      </w:r>
      <w:proofErr w:type="spellEnd"/>
      <w:r>
        <w:t xml:space="preserve"> Gottes glauben. </w:t>
      </w:r>
      <w:proofErr w:type="spellStart"/>
      <w:r>
        <w:t>Darumb</w:t>
      </w:r>
      <w:proofErr w:type="spellEnd"/>
      <w:r>
        <w:t xml:space="preserve"> lernen die </w:t>
      </w:r>
      <w:proofErr w:type="spellStart"/>
      <w:r>
        <w:t>Baepstler</w:t>
      </w:r>
      <w:proofErr w:type="spellEnd"/>
      <w:r>
        <w:t xml:space="preserve"> falsch / wann </w:t>
      </w:r>
      <w:proofErr w:type="spellStart"/>
      <w:r>
        <w:t>sy</w:t>
      </w:r>
      <w:proofErr w:type="spellEnd"/>
      <w:r>
        <w:t xml:space="preserve"> sagen / der Bapst mit seinen </w:t>
      </w:r>
      <w:proofErr w:type="spellStart"/>
      <w:r>
        <w:t>Cardinaelen</w:t>
      </w:r>
      <w:proofErr w:type="spellEnd"/>
      <w:r>
        <w:t xml:space="preserve"> und </w:t>
      </w:r>
      <w:proofErr w:type="spellStart"/>
      <w:r>
        <w:t>Bischoffen</w:t>
      </w:r>
      <w:proofErr w:type="spellEnd"/>
      <w:r>
        <w:t xml:space="preserve"> sey die </w:t>
      </w:r>
      <w:proofErr w:type="spellStart"/>
      <w:r>
        <w:t>Christenlich</w:t>
      </w:r>
      <w:proofErr w:type="spellEnd"/>
      <w:r>
        <w:t xml:space="preserve"> Kirch / Dem </w:t>
      </w:r>
      <w:proofErr w:type="spellStart"/>
      <w:r>
        <w:t>jrthumb</w:t>
      </w:r>
      <w:proofErr w:type="spellEnd"/>
      <w:r>
        <w:t xml:space="preserve"> und falsch haben die alten Christen </w:t>
      </w:r>
      <w:proofErr w:type="spellStart"/>
      <w:r>
        <w:t>woellen</w:t>
      </w:r>
      <w:proofErr w:type="spellEnd"/>
      <w:r>
        <w:t xml:space="preserve"> </w:t>
      </w:r>
      <w:proofErr w:type="spellStart"/>
      <w:r>
        <w:t>woeren</w:t>
      </w:r>
      <w:proofErr w:type="spellEnd"/>
      <w:r>
        <w:t xml:space="preserve"> / mit dem </w:t>
      </w:r>
      <w:proofErr w:type="spellStart"/>
      <w:r>
        <w:t>woertlin</w:t>
      </w:r>
      <w:proofErr w:type="spellEnd"/>
      <w:r>
        <w:t xml:space="preserve"> / </w:t>
      </w:r>
      <w:proofErr w:type="spellStart"/>
      <w:r>
        <w:t>gemaine</w:t>
      </w:r>
      <w:proofErr w:type="spellEnd"/>
      <w:r>
        <w:t xml:space="preserve"> Kirchen / Ist </w:t>
      </w:r>
      <w:proofErr w:type="spellStart"/>
      <w:r>
        <w:t>sy</w:t>
      </w:r>
      <w:proofErr w:type="spellEnd"/>
      <w:r>
        <w:t xml:space="preserve"> </w:t>
      </w:r>
      <w:proofErr w:type="spellStart"/>
      <w:r>
        <w:t>gemain</w:t>
      </w:r>
      <w:proofErr w:type="spellEnd"/>
      <w:r>
        <w:t xml:space="preserve"> / so ist </w:t>
      </w:r>
      <w:proofErr w:type="spellStart"/>
      <w:r>
        <w:t>sy</w:t>
      </w:r>
      <w:proofErr w:type="spellEnd"/>
      <w:r>
        <w:t xml:space="preserve"> von allen Christen </w:t>
      </w:r>
      <w:proofErr w:type="spellStart"/>
      <w:r>
        <w:t>versamlet</w:t>
      </w:r>
      <w:proofErr w:type="spellEnd"/>
      <w:r>
        <w:t xml:space="preserve"> / </w:t>
      </w:r>
      <w:proofErr w:type="spellStart"/>
      <w:r>
        <w:t>unnd</w:t>
      </w:r>
      <w:proofErr w:type="spellEnd"/>
      <w:r>
        <w:t xml:space="preserve"> </w:t>
      </w:r>
      <w:proofErr w:type="spellStart"/>
      <w:r>
        <w:t>nit</w:t>
      </w:r>
      <w:proofErr w:type="spellEnd"/>
      <w:r>
        <w:t xml:space="preserve"> </w:t>
      </w:r>
      <w:proofErr w:type="spellStart"/>
      <w:r>
        <w:t>allain</w:t>
      </w:r>
      <w:proofErr w:type="spellEnd"/>
      <w:r>
        <w:t xml:space="preserve"> von den </w:t>
      </w:r>
      <w:proofErr w:type="spellStart"/>
      <w:r>
        <w:t>beschornen</w:t>
      </w:r>
      <w:proofErr w:type="spellEnd"/>
      <w:r>
        <w:t xml:space="preserve"> gesellen / Wie das </w:t>
      </w:r>
      <w:proofErr w:type="spellStart"/>
      <w:r>
        <w:t>Patrem</w:t>
      </w:r>
      <w:proofErr w:type="spellEnd"/>
      <w:r>
        <w:t xml:space="preserve"> noch </w:t>
      </w:r>
      <w:proofErr w:type="spellStart"/>
      <w:r>
        <w:t>klaerlich</w:t>
      </w:r>
      <w:proofErr w:type="spellEnd"/>
      <w:r>
        <w:t xml:space="preserve"> </w:t>
      </w:r>
      <w:proofErr w:type="spellStart"/>
      <w:r>
        <w:t>außtruckt</w:t>
      </w:r>
      <w:proofErr w:type="spellEnd"/>
      <w:r>
        <w:t xml:space="preserve"> / da </w:t>
      </w:r>
      <w:proofErr w:type="spellStart"/>
      <w:r>
        <w:t>stadt</w:t>
      </w:r>
      <w:proofErr w:type="spellEnd"/>
      <w:r>
        <w:t xml:space="preserve"> </w:t>
      </w:r>
      <w:proofErr w:type="spellStart"/>
      <w:r>
        <w:t>ain</w:t>
      </w:r>
      <w:proofErr w:type="spellEnd"/>
      <w:r>
        <w:t xml:space="preserve"> </w:t>
      </w:r>
      <w:proofErr w:type="spellStart"/>
      <w:r>
        <w:t>hailige</w:t>
      </w:r>
      <w:proofErr w:type="spellEnd"/>
      <w:r>
        <w:t xml:space="preserve"> </w:t>
      </w:r>
      <w:proofErr w:type="spellStart"/>
      <w:r>
        <w:t>gemaine</w:t>
      </w:r>
      <w:proofErr w:type="spellEnd"/>
      <w:r>
        <w:t xml:space="preserve"> Apostolische </w:t>
      </w:r>
      <w:proofErr w:type="spellStart"/>
      <w:r>
        <w:t>kirchen</w:t>
      </w:r>
      <w:proofErr w:type="spellEnd"/>
      <w:r>
        <w:t xml:space="preserve">. </w:t>
      </w:r>
    </w:p>
    <w:p w14:paraId="20E763C1" w14:textId="77777777" w:rsidR="006662CA" w:rsidRDefault="006662CA" w:rsidP="006662CA">
      <w:pPr>
        <w:pStyle w:val="StandardWeb"/>
      </w:pPr>
      <w:r>
        <w:rPr>
          <w:rStyle w:val="Fett"/>
        </w:rPr>
        <w:t xml:space="preserve">Frag. </w:t>
      </w:r>
      <w:r>
        <w:br/>
      </w:r>
      <w:proofErr w:type="spellStart"/>
      <w:r>
        <w:t>Warumb</w:t>
      </w:r>
      <w:proofErr w:type="spellEnd"/>
      <w:r>
        <w:t xml:space="preserve"> </w:t>
      </w:r>
      <w:proofErr w:type="spellStart"/>
      <w:r>
        <w:t>stadt</w:t>
      </w:r>
      <w:proofErr w:type="spellEnd"/>
      <w:r>
        <w:t xml:space="preserve"> das </w:t>
      </w:r>
      <w:proofErr w:type="spellStart"/>
      <w:r>
        <w:t>woertlin</w:t>
      </w:r>
      <w:proofErr w:type="spellEnd"/>
      <w:r>
        <w:t xml:space="preserve"> / In / </w:t>
      </w:r>
      <w:proofErr w:type="spellStart"/>
      <w:r>
        <w:t>nitt</w:t>
      </w:r>
      <w:proofErr w:type="spellEnd"/>
      <w:r>
        <w:t xml:space="preserve"> auch da / wie in den vorigen </w:t>
      </w:r>
      <w:proofErr w:type="spellStart"/>
      <w:r>
        <w:t>artickeln</w:t>
      </w:r>
      <w:proofErr w:type="spellEnd"/>
      <w:r>
        <w:t xml:space="preserve"> / Du </w:t>
      </w:r>
      <w:proofErr w:type="spellStart"/>
      <w:r>
        <w:t>sprichest</w:t>
      </w:r>
      <w:proofErr w:type="spellEnd"/>
      <w:r>
        <w:t xml:space="preserve"> / Ich glaub in </w:t>
      </w:r>
      <w:proofErr w:type="spellStart"/>
      <w:r>
        <w:t>ain</w:t>
      </w:r>
      <w:proofErr w:type="spellEnd"/>
      <w:r>
        <w:t xml:space="preserve"> </w:t>
      </w:r>
      <w:proofErr w:type="spellStart"/>
      <w:r>
        <w:t>Got</w:t>
      </w:r>
      <w:proofErr w:type="spellEnd"/>
      <w:r>
        <w:t xml:space="preserve"> / In Jesum Christum / In den </w:t>
      </w:r>
      <w:proofErr w:type="spellStart"/>
      <w:r>
        <w:t>hailigen</w:t>
      </w:r>
      <w:proofErr w:type="spellEnd"/>
      <w:r>
        <w:t xml:space="preserve"> </w:t>
      </w:r>
      <w:proofErr w:type="spellStart"/>
      <w:r>
        <w:t>Gayst</w:t>
      </w:r>
      <w:proofErr w:type="spellEnd"/>
      <w:r>
        <w:t xml:space="preserve"> / aber da </w:t>
      </w:r>
      <w:proofErr w:type="spellStart"/>
      <w:r>
        <w:t>sagstu</w:t>
      </w:r>
      <w:proofErr w:type="spellEnd"/>
      <w:r>
        <w:t xml:space="preserve"> / Ich glaub </w:t>
      </w:r>
      <w:proofErr w:type="spellStart"/>
      <w:r>
        <w:t>ain</w:t>
      </w:r>
      <w:proofErr w:type="spellEnd"/>
      <w:r>
        <w:t xml:space="preserve"> </w:t>
      </w:r>
      <w:proofErr w:type="spellStart"/>
      <w:r>
        <w:t>hailige</w:t>
      </w:r>
      <w:proofErr w:type="spellEnd"/>
      <w:r>
        <w:t xml:space="preserve"> </w:t>
      </w:r>
      <w:proofErr w:type="spellStart"/>
      <w:r>
        <w:t>gemaine</w:t>
      </w:r>
      <w:proofErr w:type="spellEnd"/>
      <w:r>
        <w:t xml:space="preserve"> </w:t>
      </w:r>
      <w:proofErr w:type="spellStart"/>
      <w:r>
        <w:t>kirchen</w:t>
      </w:r>
      <w:proofErr w:type="spellEnd"/>
      <w:r>
        <w:t xml:space="preserve"> / </w:t>
      </w:r>
      <w:proofErr w:type="spellStart"/>
      <w:r>
        <w:t>warumb</w:t>
      </w:r>
      <w:proofErr w:type="spellEnd"/>
      <w:r>
        <w:t xml:space="preserve"> sagt man </w:t>
      </w:r>
      <w:proofErr w:type="spellStart"/>
      <w:r>
        <w:t>nit</w:t>
      </w:r>
      <w:proofErr w:type="spellEnd"/>
      <w:r>
        <w:t xml:space="preserve"> auch / In </w:t>
      </w:r>
      <w:proofErr w:type="spellStart"/>
      <w:r>
        <w:t>ain</w:t>
      </w:r>
      <w:proofErr w:type="spellEnd"/>
      <w:r>
        <w:t xml:space="preserve"> </w:t>
      </w:r>
      <w:proofErr w:type="spellStart"/>
      <w:r>
        <w:t>hailige</w:t>
      </w:r>
      <w:proofErr w:type="spellEnd"/>
      <w:r>
        <w:t xml:space="preserve"> </w:t>
      </w:r>
      <w:proofErr w:type="spellStart"/>
      <w:r>
        <w:t>gmaine</w:t>
      </w:r>
      <w:proofErr w:type="spellEnd"/>
      <w:r>
        <w:t xml:space="preserve"> </w:t>
      </w:r>
      <w:proofErr w:type="spellStart"/>
      <w:r>
        <w:t>kirchen</w:t>
      </w:r>
      <w:proofErr w:type="spellEnd"/>
      <w:r>
        <w:t xml:space="preserve">? </w:t>
      </w:r>
    </w:p>
    <w:p w14:paraId="67EAAD5D" w14:textId="77777777" w:rsidR="006662CA" w:rsidRDefault="006662CA" w:rsidP="006662CA">
      <w:pPr>
        <w:pStyle w:val="StandardWeb"/>
      </w:pPr>
      <w:proofErr w:type="spellStart"/>
      <w:r>
        <w:t>Ant</w:t>
      </w:r>
      <w:proofErr w:type="spellEnd"/>
      <w:r>
        <w:t>.</w:t>
      </w:r>
      <w:r>
        <w:br/>
        <w:t xml:space="preserve">Wir sollen in </w:t>
      </w:r>
      <w:proofErr w:type="spellStart"/>
      <w:r>
        <w:t>kain</w:t>
      </w:r>
      <w:proofErr w:type="spellEnd"/>
      <w:r>
        <w:t xml:space="preserve"> Creatur </w:t>
      </w:r>
      <w:proofErr w:type="spellStart"/>
      <w:r>
        <w:t>gelauben</w:t>
      </w:r>
      <w:proofErr w:type="spellEnd"/>
      <w:r>
        <w:t xml:space="preserve"> / wie oben </w:t>
      </w:r>
      <w:proofErr w:type="spellStart"/>
      <w:r>
        <w:t>anzaygt</w:t>
      </w:r>
      <w:proofErr w:type="spellEnd"/>
      <w:r>
        <w:t xml:space="preserve"> ist / sonder </w:t>
      </w:r>
      <w:proofErr w:type="spellStart"/>
      <w:r>
        <w:t>allain</w:t>
      </w:r>
      <w:proofErr w:type="spellEnd"/>
      <w:r>
        <w:t xml:space="preserve"> in Gott. </w:t>
      </w:r>
    </w:p>
    <w:p w14:paraId="3109C937" w14:textId="77777777" w:rsidR="006662CA" w:rsidRDefault="006662CA" w:rsidP="006662CA">
      <w:pPr>
        <w:pStyle w:val="StandardWeb"/>
      </w:pPr>
      <w:r>
        <w:t xml:space="preserve">Das </w:t>
      </w:r>
      <w:proofErr w:type="spellStart"/>
      <w:r>
        <w:t>wort</w:t>
      </w:r>
      <w:proofErr w:type="spellEnd"/>
      <w:r>
        <w:t xml:space="preserve"> / glaub / </w:t>
      </w:r>
      <w:proofErr w:type="spellStart"/>
      <w:r>
        <w:t>wirt</w:t>
      </w:r>
      <w:proofErr w:type="spellEnd"/>
      <w:r>
        <w:t xml:space="preserve"> für </w:t>
      </w:r>
      <w:proofErr w:type="spellStart"/>
      <w:r>
        <w:t>vertrawen</w:t>
      </w:r>
      <w:proofErr w:type="spellEnd"/>
      <w:r>
        <w:t xml:space="preserve"> genommen / so ich sag / Ich glaub in </w:t>
      </w:r>
      <w:proofErr w:type="spellStart"/>
      <w:r>
        <w:t>Got</w:t>
      </w:r>
      <w:proofErr w:type="spellEnd"/>
      <w:r>
        <w:t xml:space="preserve">. Es </w:t>
      </w:r>
      <w:proofErr w:type="spellStart"/>
      <w:r>
        <w:t>wirt</w:t>
      </w:r>
      <w:proofErr w:type="spellEnd"/>
      <w:r>
        <w:t xml:space="preserve"> aber </w:t>
      </w:r>
      <w:proofErr w:type="spellStart"/>
      <w:r>
        <w:t>darumb</w:t>
      </w:r>
      <w:proofErr w:type="spellEnd"/>
      <w:r>
        <w:t xml:space="preserve"> </w:t>
      </w:r>
      <w:proofErr w:type="spellStart"/>
      <w:r>
        <w:t>nit</w:t>
      </w:r>
      <w:proofErr w:type="spellEnd"/>
      <w:r>
        <w:t xml:space="preserve"> also genommen durch alle </w:t>
      </w:r>
      <w:proofErr w:type="spellStart"/>
      <w:r>
        <w:t>artickel</w:t>
      </w:r>
      <w:proofErr w:type="spellEnd"/>
      <w:r>
        <w:t xml:space="preserve"> / oder wir </w:t>
      </w:r>
      <w:proofErr w:type="spellStart"/>
      <w:r>
        <w:t>muesten</w:t>
      </w:r>
      <w:proofErr w:type="spellEnd"/>
      <w:r>
        <w:t xml:space="preserve"> auch die </w:t>
      </w:r>
      <w:proofErr w:type="spellStart"/>
      <w:r>
        <w:t>aufferstehung</w:t>
      </w:r>
      <w:proofErr w:type="spellEnd"/>
      <w:r>
        <w:t xml:space="preserve"> des </w:t>
      </w:r>
      <w:proofErr w:type="spellStart"/>
      <w:r>
        <w:t>flaysch</w:t>
      </w:r>
      <w:proofErr w:type="spellEnd"/>
      <w:r>
        <w:t xml:space="preserve"> </w:t>
      </w:r>
      <w:proofErr w:type="spellStart"/>
      <w:r>
        <w:t>vertrawen</w:t>
      </w:r>
      <w:proofErr w:type="spellEnd"/>
      <w:r>
        <w:t xml:space="preserve"> / das ist </w:t>
      </w:r>
      <w:proofErr w:type="spellStart"/>
      <w:r>
        <w:t>nit</w:t>
      </w:r>
      <w:proofErr w:type="spellEnd"/>
      <w:r>
        <w:t xml:space="preserve"> / sonder wir glauben das die </w:t>
      </w:r>
      <w:proofErr w:type="spellStart"/>
      <w:r>
        <w:t>aufferstehung</w:t>
      </w:r>
      <w:proofErr w:type="spellEnd"/>
      <w:r>
        <w:t xml:space="preserve"> des </w:t>
      </w:r>
      <w:proofErr w:type="spellStart"/>
      <w:r>
        <w:t>flaisch</w:t>
      </w:r>
      <w:proofErr w:type="spellEnd"/>
      <w:r>
        <w:t xml:space="preserve"> sein werd. Also </w:t>
      </w:r>
      <w:proofErr w:type="spellStart"/>
      <w:r>
        <w:t>vertrawen</w:t>
      </w:r>
      <w:proofErr w:type="spellEnd"/>
      <w:r>
        <w:t xml:space="preserve"> wir auch </w:t>
      </w:r>
      <w:proofErr w:type="spellStart"/>
      <w:r>
        <w:t>nit</w:t>
      </w:r>
      <w:proofErr w:type="spellEnd"/>
      <w:r>
        <w:t xml:space="preserve"> in die </w:t>
      </w:r>
      <w:proofErr w:type="spellStart"/>
      <w:r>
        <w:t>hailigen</w:t>
      </w:r>
      <w:proofErr w:type="spellEnd"/>
      <w:r>
        <w:t xml:space="preserve"> </w:t>
      </w:r>
      <w:proofErr w:type="spellStart"/>
      <w:r>
        <w:t>Christenliche</w:t>
      </w:r>
      <w:proofErr w:type="spellEnd"/>
      <w:r>
        <w:t xml:space="preserve"> </w:t>
      </w:r>
      <w:proofErr w:type="spellStart"/>
      <w:r>
        <w:t>kirchen</w:t>
      </w:r>
      <w:proofErr w:type="spellEnd"/>
      <w:r>
        <w:t xml:space="preserve"> / das ist / wir </w:t>
      </w:r>
      <w:proofErr w:type="spellStart"/>
      <w:r>
        <w:t>vertrauwen</w:t>
      </w:r>
      <w:proofErr w:type="spellEnd"/>
      <w:r>
        <w:t xml:space="preserve"> </w:t>
      </w:r>
      <w:proofErr w:type="spellStart"/>
      <w:r>
        <w:t>nit</w:t>
      </w:r>
      <w:proofErr w:type="spellEnd"/>
      <w:r>
        <w:t xml:space="preserve"> in die </w:t>
      </w:r>
      <w:proofErr w:type="spellStart"/>
      <w:r>
        <w:t>versamlung</w:t>
      </w:r>
      <w:proofErr w:type="spellEnd"/>
      <w:r>
        <w:t xml:space="preserve"> der </w:t>
      </w:r>
      <w:proofErr w:type="spellStart"/>
      <w:r>
        <w:t>glaeubigen</w:t>
      </w:r>
      <w:proofErr w:type="spellEnd"/>
      <w:r>
        <w:t xml:space="preserve"> / welche Creaturen </w:t>
      </w:r>
      <w:proofErr w:type="spellStart"/>
      <w:r>
        <w:t>seind</w:t>
      </w:r>
      <w:proofErr w:type="spellEnd"/>
      <w:r>
        <w:t xml:space="preserve"> / sonder wir glauben / das </w:t>
      </w:r>
      <w:proofErr w:type="spellStart"/>
      <w:r>
        <w:t>ain</w:t>
      </w:r>
      <w:proofErr w:type="spellEnd"/>
      <w:r>
        <w:t xml:space="preserve"> </w:t>
      </w:r>
      <w:proofErr w:type="spellStart"/>
      <w:r>
        <w:t>versamlung</w:t>
      </w:r>
      <w:proofErr w:type="spellEnd"/>
      <w:r>
        <w:t xml:space="preserve"> oder </w:t>
      </w:r>
      <w:proofErr w:type="spellStart"/>
      <w:r>
        <w:t>gemain</w:t>
      </w:r>
      <w:proofErr w:type="spellEnd"/>
      <w:r>
        <w:t xml:space="preserve"> der </w:t>
      </w:r>
      <w:proofErr w:type="spellStart"/>
      <w:r>
        <w:t>glaeubigen</w:t>
      </w:r>
      <w:proofErr w:type="spellEnd"/>
      <w:r>
        <w:t xml:space="preserve"> sey etc. </w:t>
      </w:r>
    </w:p>
    <w:p w14:paraId="5F790331"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dem </w:t>
      </w:r>
      <w:proofErr w:type="spellStart"/>
      <w:r>
        <w:t>wort</w:t>
      </w:r>
      <w:proofErr w:type="spellEnd"/>
      <w:r>
        <w:t xml:space="preserve"> Kirch? </w:t>
      </w:r>
    </w:p>
    <w:p w14:paraId="407C6231" w14:textId="77777777" w:rsidR="006662CA" w:rsidRDefault="006662CA" w:rsidP="006662CA">
      <w:pPr>
        <w:pStyle w:val="StandardWeb"/>
      </w:pPr>
      <w:proofErr w:type="spellStart"/>
      <w:r>
        <w:t>Ant</w:t>
      </w:r>
      <w:proofErr w:type="spellEnd"/>
      <w:r>
        <w:t>.</w:t>
      </w:r>
      <w:r>
        <w:br/>
        <w:t xml:space="preserve">Das </w:t>
      </w:r>
      <w:proofErr w:type="spellStart"/>
      <w:r>
        <w:t>wort</w:t>
      </w:r>
      <w:proofErr w:type="spellEnd"/>
      <w:r>
        <w:t xml:space="preserve"> Kirch </w:t>
      </w:r>
      <w:proofErr w:type="spellStart"/>
      <w:r>
        <w:t>hayßt</w:t>
      </w:r>
      <w:proofErr w:type="spellEnd"/>
      <w:r>
        <w:t xml:space="preserve"> </w:t>
      </w:r>
      <w:proofErr w:type="spellStart"/>
      <w:r>
        <w:t>aygentlich</w:t>
      </w:r>
      <w:proofErr w:type="spellEnd"/>
      <w:r>
        <w:t xml:space="preserve"> </w:t>
      </w:r>
      <w:proofErr w:type="spellStart"/>
      <w:r>
        <w:t>ain</w:t>
      </w:r>
      <w:proofErr w:type="spellEnd"/>
      <w:r>
        <w:t xml:space="preserve"> </w:t>
      </w:r>
      <w:proofErr w:type="spellStart"/>
      <w:r>
        <w:t>gmain</w:t>
      </w:r>
      <w:proofErr w:type="spellEnd"/>
      <w:r>
        <w:t xml:space="preserve"> / oder </w:t>
      </w:r>
      <w:proofErr w:type="spellStart"/>
      <w:r>
        <w:t>versamlung</w:t>
      </w:r>
      <w:proofErr w:type="spellEnd"/>
      <w:r>
        <w:t xml:space="preserve"> / Demnach ist die </w:t>
      </w:r>
      <w:proofErr w:type="spellStart"/>
      <w:r>
        <w:t>Christenlich</w:t>
      </w:r>
      <w:proofErr w:type="spellEnd"/>
      <w:r>
        <w:t xml:space="preserve"> Kirch nichts anders / dann die menge aller </w:t>
      </w:r>
      <w:proofErr w:type="spellStart"/>
      <w:r>
        <w:t>glaeubigen</w:t>
      </w:r>
      <w:proofErr w:type="spellEnd"/>
      <w:r>
        <w:t xml:space="preserve"> / die da glauben Gott </w:t>
      </w:r>
      <w:proofErr w:type="spellStart"/>
      <w:r>
        <w:t>woell</w:t>
      </w:r>
      <w:proofErr w:type="spellEnd"/>
      <w:r>
        <w:t xml:space="preserve"> </w:t>
      </w:r>
      <w:proofErr w:type="spellStart"/>
      <w:r>
        <w:t>sy</w:t>
      </w:r>
      <w:proofErr w:type="spellEnd"/>
      <w:r>
        <w:t xml:space="preserve"> </w:t>
      </w:r>
      <w:proofErr w:type="spellStart"/>
      <w:r>
        <w:t>saelig</w:t>
      </w:r>
      <w:proofErr w:type="spellEnd"/>
      <w:r>
        <w:t xml:space="preserve"> machen durch Christum Jesum / der für </w:t>
      </w:r>
      <w:proofErr w:type="spellStart"/>
      <w:r>
        <w:t>unnser</w:t>
      </w:r>
      <w:proofErr w:type="spellEnd"/>
      <w:r>
        <w:t xml:space="preserve"> </w:t>
      </w:r>
      <w:proofErr w:type="spellStart"/>
      <w:r>
        <w:t>sünd</w:t>
      </w:r>
      <w:proofErr w:type="spellEnd"/>
      <w:r>
        <w:t xml:space="preserve"> gnug </w:t>
      </w:r>
      <w:proofErr w:type="spellStart"/>
      <w:r>
        <w:t>gethon</w:t>
      </w:r>
      <w:proofErr w:type="spellEnd"/>
      <w:r>
        <w:t xml:space="preserve"> hat. </w:t>
      </w:r>
    </w:p>
    <w:p w14:paraId="7ECFC125" w14:textId="77777777" w:rsidR="006662CA" w:rsidRDefault="006662CA" w:rsidP="006662CA">
      <w:pPr>
        <w:pStyle w:val="StandardWeb"/>
      </w:pPr>
      <w:r>
        <w:rPr>
          <w:rStyle w:val="Fett"/>
        </w:rPr>
        <w:t xml:space="preserve">Frag. </w:t>
      </w:r>
      <w:r>
        <w:br/>
      </w:r>
      <w:proofErr w:type="spellStart"/>
      <w:r>
        <w:t>Warauff</w:t>
      </w:r>
      <w:proofErr w:type="spellEnd"/>
      <w:r>
        <w:t xml:space="preserve"> </w:t>
      </w:r>
      <w:proofErr w:type="spellStart"/>
      <w:r>
        <w:t>staet</w:t>
      </w:r>
      <w:proofErr w:type="spellEnd"/>
      <w:r>
        <w:t xml:space="preserve"> die </w:t>
      </w:r>
      <w:proofErr w:type="spellStart"/>
      <w:r>
        <w:t>Christenlich</w:t>
      </w:r>
      <w:proofErr w:type="spellEnd"/>
      <w:r>
        <w:t xml:space="preserve"> Kirch? </w:t>
      </w:r>
    </w:p>
    <w:p w14:paraId="0331B65C" w14:textId="77777777" w:rsidR="006662CA" w:rsidRDefault="006662CA" w:rsidP="006662CA">
      <w:pPr>
        <w:pStyle w:val="StandardWeb"/>
      </w:pPr>
      <w:proofErr w:type="spellStart"/>
      <w:r>
        <w:t>Ant</w:t>
      </w:r>
      <w:proofErr w:type="spellEnd"/>
      <w:r>
        <w:t>.</w:t>
      </w:r>
      <w:r>
        <w:br/>
      </w:r>
      <w:proofErr w:type="spellStart"/>
      <w:r>
        <w:t>Sy</w:t>
      </w:r>
      <w:proofErr w:type="spellEnd"/>
      <w:r>
        <w:t xml:space="preserve"> ist </w:t>
      </w:r>
      <w:proofErr w:type="spellStart"/>
      <w:r>
        <w:t>auff</w:t>
      </w:r>
      <w:proofErr w:type="spellEnd"/>
      <w:r>
        <w:t xml:space="preserve"> den </w:t>
      </w:r>
      <w:proofErr w:type="spellStart"/>
      <w:r>
        <w:t>felsen</w:t>
      </w:r>
      <w:proofErr w:type="spellEnd"/>
      <w:r>
        <w:t xml:space="preserve"> Christum </w:t>
      </w:r>
      <w:proofErr w:type="spellStart"/>
      <w:r>
        <w:t>gebawen</w:t>
      </w:r>
      <w:proofErr w:type="spellEnd"/>
      <w:r>
        <w:t xml:space="preserve"> Math. 16. Der Christus ist auch allein </w:t>
      </w:r>
      <w:proofErr w:type="spellStart"/>
      <w:r>
        <w:t>jr</w:t>
      </w:r>
      <w:proofErr w:type="spellEnd"/>
      <w:r>
        <w:t xml:space="preserve"> </w:t>
      </w:r>
      <w:proofErr w:type="spellStart"/>
      <w:r>
        <w:t>haupt</w:t>
      </w:r>
      <w:proofErr w:type="spellEnd"/>
      <w:r>
        <w:t xml:space="preserve"> / </w:t>
      </w:r>
      <w:proofErr w:type="spellStart"/>
      <w:r>
        <w:t>Ephe</w:t>
      </w:r>
      <w:proofErr w:type="spellEnd"/>
      <w:r>
        <w:t xml:space="preserve">. und </w:t>
      </w:r>
      <w:proofErr w:type="spellStart"/>
      <w:r>
        <w:t>Coloss</w:t>
      </w:r>
      <w:proofErr w:type="spellEnd"/>
      <w:r>
        <w:t xml:space="preserve">. 1. </w:t>
      </w:r>
      <w:proofErr w:type="spellStart"/>
      <w:r>
        <w:t>Nit</w:t>
      </w:r>
      <w:proofErr w:type="spellEnd"/>
      <w:r>
        <w:t xml:space="preserve"> der Bapst etc. </w:t>
      </w:r>
    </w:p>
    <w:p w14:paraId="252D9C19" w14:textId="77777777" w:rsidR="006662CA" w:rsidRDefault="006662CA" w:rsidP="006662CA">
      <w:pPr>
        <w:pStyle w:val="StandardWeb"/>
      </w:pPr>
      <w:r>
        <w:rPr>
          <w:rStyle w:val="Fett"/>
        </w:rPr>
        <w:t xml:space="preserve">Frag. </w:t>
      </w:r>
      <w:r>
        <w:br/>
      </w:r>
      <w:proofErr w:type="spellStart"/>
      <w:r>
        <w:t>Wa</w:t>
      </w:r>
      <w:proofErr w:type="spellEnd"/>
      <w:r>
        <w:t xml:space="preserve"> ist die </w:t>
      </w:r>
      <w:proofErr w:type="spellStart"/>
      <w:r>
        <w:t>Christenlich</w:t>
      </w:r>
      <w:proofErr w:type="spellEnd"/>
      <w:r>
        <w:t xml:space="preserve"> Kirch? </w:t>
      </w:r>
    </w:p>
    <w:p w14:paraId="61CA3928" w14:textId="77777777" w:rsidR="006662CA" w:rsidRDefault="006662CA" w:rsidP="006662CA">
      <w:pPr>
        <w:pStyle w:val="StandardWeb"/>
      </w:pPr>
      <w:proofErr w:type="spellStart"/>
      <w:r>
        <w:t>Ant</w:t>
      </w:r>
      <w:proofErr w:type="spellEnd"/>
      <w:r>
        <w:t>.</w:t>
      </w:r>
      <w:r>
        <w:br/>
      </w:r>
      <w:proofErr w:type="spellStart"/>
      <w:r>
        <w:t>Allenthalb</w:t>
      </w:r>
      <w:proofErr w:type="spellEnd"/>
      <w:r>
        <w:t xml:space="preserve"> </w:t>
      </w:r>
      <w:proofErr w:type="spellStart"/>
      <w:r>
        <w:t>wa</w:t>
      </w:r>
      <w:proofErr w:type="spellEnd"/>
      <w:r>
        <w:t xml:space="preserve"> die </w:t>
      </w:r>
      <w:proofErr w:type="spellStart"/>
      <w:r>
        <w:t>glaeubigen</w:t>
      </w:r>
      <w:proofErr w:type="spellEnd"/>
      <w:r>
        <w:t xml:space="preserve"> </w:t>
      </w:r>
      <w:proofErr w:type="spellStart"/>
      <w:r>
        <w:t>seind</w:t>
      </w:r>
      <w:proofErr w:type="spellEnd"/>
      <w:r>
        <w:t xml:space="preserve"> / welche von </w:t>
      </w:r>
      <w:proofErr w:type="spellStart"/>
      <w:r>
        <w:t>hertzen</w:t>
      </w:r>
      <w:proofErr w:type="spellEnd"/>
      <w:r>
        <w:t xml:space="preserve"> glauben / </w:t>
      </w:r>
      <w:proofErr w:type="spellStart"/>
      <w:r>
        <w:t>unnd</w:t>
      </w:r>
      <w:proofErr w:type="spellEnd"/>
      <w:r>
        <w:t xml:space="preserve"> </w:t>
      </w:r>
      <w:proofErr w:type="spellStart"/>
      <w:r>
        <w:t>frumm</w:t>
      </w:r>
      <w:proofErr w:type="spellEnd"/>
      <w:r>
        <w:t xml:space="preserve"> </w:t>
      </w:r>
      <w:proofErr w:type="spellStart"/>
      <w:r>
        <w:t>seind</w:t>
      </w:r>
      <w:proofErr w:type="spellEnd"/>
      <w:r>
        <w:t xml:space="preserve"> / die </w:t>
      </w:r>
      <w:proofErr w:type="spellStart"/>
      <w:r>
        <w:t>seind</w:t>
      </w:r>
      <w:proofErr w:type="spellEnd"/>
      <w:r>
        <w:t xml:space="preserve"> all </w:t>
      </w:r>
      <w:proofErr w:type="spellStart"/>
      <w:r>
        <w:t>glyder</w:t>
      </w:r>
      <w:proofErr w:type="spellEnd"/>
      <w:r>
        <w:t xml:space="preserve"> der Kirchen / wie die nachfolgenden </w:t>
      </w:r>
      <w:proofErr w:type="spellStart"/>
      <w:r>
        <w:t>wort</w:t>
      </w:r>
      <w:proofErr w:type="spellEnd"/>
      <w:r>
        <w:t xml:space="preserve"> </w:t>
      </w:r>
      <w:proofErr w:type="spellStart"/>
      <w:r>
        <w:t>anzaygen</w:t>
      </w:r>
      <w:proofErr w:type="spellEnd"/>
      <w:r>
        <w:t xml:space="preserve"> / so man im Glauben </w:t>
      </w:r>
      <w:proofErr w:type="spellStart"/>
      <w:r>
        <w:t>weytter</w:t>
      </w:r>
      <w:proofErr w:type="spellEnd"/>
      <w:r>
        <w:t xml:space="preserve"> spricht. </w:t>
      </w:r>
    </w:p>
    <w:p w14:paraId="25FFAEB7" w14:textId="77777777" w:rsidR="006662CA" w:rsidRDefault="006662CA" w:rsidP="006662CA">
      <w:pPr>
        <w:pStyle w:val="StandardWeb"/>
      </w:pPr>
      <w:r>
        <w:rPr>
          <w:rStyle w:val="Fett"/>
        </w:rPr>
        <w:t xml:space="preserve">Ain </w:t>
      </w:r>
      <w:proofErr w:type="spellStart"/>
      <w:r>
        <w:rPr>
          <w:rStyle w:val="Fett"/>
        </w:rPr>
        <w:t>gemainsamt</w:t>
      </w:r>
      <w:proofErr w:type="spellEnd"/>
      <w:r>
        <w:rPr>
          <w:rStyle w:val="Fett"/>
        </w:rPr>
        <w:t xml:space="preserve"> der </w:t>
      </w:r>
      <w:proofErr w:type="spellStart"/>
      <w:r>
        <w:rPr>
          <w:rStyle w:val="Fett"/>
        </w:rPr>
        <w:t>Hailigen</w:t>
      </w:r>
      <w:proofErr w:type="spellEnd"/>
      <w:r>
        <w:rPr>
          <w:rStyle w:val="Fett"/>
        </w:rPr>
        <w:t xml:space="preserve">. </w:t>
      </w:r>
    </w:p>
    <w:p w14:paraId="5CDE6DA2" w14:textId="77777777" w:rsidR="006662CA" w:rsidRDefault="006662CA" w:rsidP="006662CA">
      <w:pPr>
        <w:pStyle w:val="StandardWeb"/>
      </w:pPr>
      <w:r>
        <w:rPr>
          <w:rStyle w:val="Fett"/>
        </w:rPr>
        <w:t xml:space="preserve">Frag. </w:t>
      </w:r>
      <w:r>
        <w:br/>
        <w:t xml:space="preserve">Was </w:t>
      </w:r>
      <w:proofErr w:type="spellStart"/>
      <w:r>
        <w:t>verstast</w:t>
      </w:r>
      <w:proofErr w:type="spellEnd"/>
      <w:r>
        <w:t xml:space="preserve"> du bey den worten? </w:t>
      </w:r>
    </w:p>
    <w:p w14:paraId="5C20C0CF" w14:textId="77777777" w:rsidR="006662CA" w:rsidRDefault="006662CA" w:rsidP="006662CA">
      <w:pPr>
        <w:pStyle w:val="StandardWeb"/>
      </w:pPr>
      <w:proofErr w:type="spellStart"/>
      <w:r>
        <w:t>Ant</w:t>
      </w:r>
      <w:proofErr w:type="spellEnd"/>
      <w:r>
        <w:t>.</w:t>
      </w:r>
      <w:r>
        <w:br/>
        <w:t xml:space="preserve">Ich </w:t>
      </w:r>
      <w:proofErr w:type="spellStart"/>
      <w:r>
        <w:t>verston</w:t>
      </w:r>
      <w:proofErr w:type="spellEnd"/>
      <w:r>
        <w:t xml:space="preserve"> nichts anders / dann das die </w:t>
      </w:r>
      <w:proofErr w:type="spellStart"/>
      <w:r>
        <w:t>gemain</w:t>
      </w:r>
      <w:proofErr w:type="spellEnd"/>
      <w:r>
        <w:t xml:space="preserve"> Kirch / sey die </w:t>
      </w:r>
      <w:proofErr w:type="spellStart"/>
      <w:r>
        <w:t>gantz</w:t>
      </w:r>
      <w:proofErr w:type="spellEnd"/>
      <w:r>
        <w:t xml:space="preserve"> menge aller </w:t>
      </w:r>
      <w:proofErr w:type="spellStart"/>
      <w:r>
        <w:t>glaeubigen</w:t>
      </w:r>
      <w:proofErr w:type="spellEnd"/>
      <w:r>
        <w:t xml:space="preserve"> / Die werden hie </w:t>
      </w:r>
      <w:proofErr w:type="spellStart"/>
      <w:r>
        <w:t>haylgen</w:t>
      </w:r>
      <w:proofErr w:type="spellEnd"/>
      <w:r>
        <w:t xml:space="preserve"> genannt / gleich wie Paulus die </w:t>
      </w:r>
      <w:proofErr w:type="spellStart"/>
      <w:r>
        <w:t>glaeubigen</w:t>
      </w:r>
      <w:proofErr w:type="spellEnd"/>
      <w:r>
        <w:t xml:space="preserve"> zu Rom / zu </w:t>
      </w:r>
      <w:proofErr w:type="spellStart"/>
      <w:r>
        <w:t>Corinto</w:t>
      </w:r>
      <w:proofErr w:type="spellEnd"/>
      <w:r>
        <w:t xml:space="preserve"> und </w:t>
      </w:r>
      <w:proofErr w:type="spellStart"/>
      <w:r>
        <w:t>anderstwa</w:t>
      </w:r>
      <w:proofErr w:type="spellEnd"/>
      <w:r>
        <w:t xml:space="preserve"> </w:t>
      </w:r>
      <w:proofErr w:type="spellStart"/>
      <w:r>
        <w:t>haylgen</w:t>
      </w:r>
      <w:proofErr w:type="spellEnd"/>
      <w:r>
        <w:t xml:space="preserve"> nennt / Durch das </w:t>
      </w:r>
      <w:proofErr w:type="spellStart"/>
      <w:r>
        <w:t>blut</w:t>
      </w:r>
      <w:proofErr w:type="spellEnd"/>
      <w:r>
        <w:t xml:space="preserve"> Christi werden wir </w:t>
      </w:r>
      <w:proofErr w:type="spellStart"/>
      <w:r>
        <w:t>gehailiget</w:t>
      </w:r>
      <w:proofErr w:type="spellEnd"/>
      <w:r>
        <w:t xml:space="preserve">. Das </w:t>
      </w:r>
      <w:proofErr w:type="spellStart"/>
      <w:r>
        <w:t>wort</w:t>
      </w:r>
      <w:proofErr w:type="spellEnd"/>
      <w:r>
        <w:t xml:space="preserve"> Sanctus / </w:t>
      </w:r>
      <w:proofErr w:type="spellStart"/>
      <w:r>
        <w:t>haißt</w:t>
      </w:r>
      <w:proofErr w:type="spellEnd"/>
      <w:r>
        <w:t xml:space="preserve"> bey den Latinern </w:t>
      </w:r>
      <w:proofErr w:type="spellStart"/>
      <w:r>
        <w:t>frumm</w:t>
      </w:r>
      <w:proofErr w:type="spellEnd"/>
      <w:r>
        <w:t xml:space="preserve"> und unbefleckt. </w:t>
      </w:r>
    </w:p>
    <w:p w14:paraId="6F91A0AF" w14:textId="77777777" w:rsidR="006662CA" w:rsidRDefault="006662CA" w:rsidP="006662CA">
      <w:pPr>
        <w:pStyle w:val="StandardWeb"/>
      </w:pPr>
      <w:r>
        <w:rPr>
          <w:rStyle w:val="Fett"/>
        </w:rPr>
        <w:t xml:space="preserve">Frag. </w:t>
      </w:r>
      <w:r>
        <w:br/>
        <w:t xml:space="preserve">Sag mir in </w:t>
      </w:r>
      <w:proofErr w:type="spellStart"/>
      <w:r>
        <w:t>ainer</w:t>
      </w:r>
      <w:proofErr w:type="spellEnd"/>
      <w:r>
        <w:t xml:space="preserve"> summ die </w:t>
      </w:r>
      <w:proofErr w:type="spellStart"/>
      <w:r>
        <w:t>mainung</w:t>
      </w:r>
      <w:proofErr w:type="spellEnd"/>
      <w:r>
        <w:t xml:space="preserve"> von der </w:t>
      </w:r>
      <w:proofErr w:type="spellStart"/>
      <w:r>
        <w:t>Christenlichen</w:t>
      </w:r>
      <w:proofErr w:type="spellEnd"/>
      <w:r>
        <w:t xml:space="preserve"> </w:t>
      </w:r>
      <w:proofErr w:type="spellStart"/>
      <w:r>
        <w:t>kirchen</w:t>
      </w:r>
      <w:proofErr w:type="spellEnd"/>
      <w:r>
        <w:t xml:space="preserve">. </w:t>
      </w:r>
    </w:p>
    <w:p w14:paraId="40CE5176" w14:textId="77777777" w:rsidR="006662CA" w:rsidRDefault="006662CA" w:rsidP="006662CA">
      <w:pPr>
        <w:pStyle w:val="StandardWeb"/>
      </w:pPr>
      <w:proofErr w:type="spellStart"/>
      <w:r>
        <w:t>Ant</w:t>
      </w:r>
      <w:proofErr w:type="spellEnd"/>
      <w:r>
        <w:t>.</w:t>
      </w:r>
      <w:r>
        <w:br/>
        <w:t xml:space="preserve">ich </w:t>
      </w:r>
      <w:proofErr w:type="spellStart"/>
      <w:r>
        <w:t>gelaub</w:t>
      </w:r>
      <w:proofErr w:type="spellEnd"/>
      <w:r>
        <w:t xml:space="preserve"> das </w:t>
      </w:r>
      <w:proofErr w:type="spellStart"/>
      <w:r>
        <w:t>auff</w:t>
      </w:r>
      <w:proofErr w:type="spellEnd"/>
      <w:r>
        <w:t xml:space="preserve"> </w:t>
      </w:r>
      <w:proofErr w:type="spellStart"/>
      <w:r>
        <w:t>erd</w:t>
      </w:r>
      <w:proofErr w:type="spellEnd"/>
      <w:r>
        <w:t xml:space="preserve"> sey </w:t>
      </w:r>
      <w:proofErr w:type="spellStart"/>
      <w:r>
        <w:t>ain</w:t>
      </w:r>
      <w:proofErr w:type="spellEnd"/>
      <w:r>
        <w:t xml:space="preserve"> </w:t>
      </w:r>
      <w:proofErr w:type="spellStart"/>
      <w:r>
        <w:t>gemain</w:t>
      </w:r>
      <w:proofErr w:type="spellEnd"/>
      <w:r>
        <w:t xml:space="preserve"> der Christen / dero </w:t>
      </w:r>
      <w:proofErr w:type="spellStart"/>
      <w:r>
        <w:t>grund</w:t>
      </w:r>
      <w:proofErr w:type="spellEnd"/>
      <w:r>
        <w:t xml:space="preserve"> ist Christus </w:t>
      </w:r>
      <w:proofErr w:type="spellStart"/>
      <w:r>
        <w:t>mitt</w:t>
      </w:r>
      <w:proofErr w:type="spellEnd"/>
      <w:r>
        <w:t xml:space="preserve"> seinem </w:t>
      </w:r>
      <w:proofErr w:type="spellStart"/>
      <w:r>
        <w:t>wort</w:t>
      </w:r>
      <w:proofErr w:type="spellEnd"/>
      <w:r>
        <w:t xml:space="preserve"> / Die </w:t>
      </w:r>
      <w:proofErr w:type="spellStart"/>
      <w:r>
        <w:t>seind</w:t>
      </w:r>
      <w:proofErr w:type="spellEnd"/>
      <w:r>
        <w:t xml:space="preserve"> erben Gottes / </w:t>
      </w:r>
      <w:proofErr w:type="spellStart"/>
      <w:r>
        <w:t>unnd</w:t>
      </w:r>
      <w:proofErr w:type="spellEnd"/>
      <w:r>
        <w:t xml:space="preserve"> miterben Christi / Die an allen </w:t>
      </w:r>
      <w:proofErr w:type="spellStart"/>
      <w:r>
        <w:t>guettern</w:t>
      </w:r>
      <w:proofErr w:type="spellEnd"/>
      <w:r>
        <w:t xml:space="preserve"> Christi </w:t>
      </w:r>
      <w:proofErr w:type="spellStart"/>
      <w:r>
        <w:t>ain</w:t>
      </w:r>
      <w:proofErr w:type="spellEnd"/>
      <w:r>
        <w:t xml:space="preserve"> </w:t>
      </w:r>
      <w:proofErr w:type="spellStart"/>
      <w:r>
        <w:t>gemainschafft</w:t>
      </w:r>
      <w:proofErr w:type="spellEnd"/>
      <w:r>
        <w:t xml:space="preserve"> haben / </w:t>
      </w:r>
      <w:proofErr w:type="spellStart"/>
      <w:r>
        <w:t>Darumb</w:t>
      </w:r>
      <w:proofErr w:type="spellEnd"/>
      <w:r>
        <w:t xml:space="preserve"> </w:t>
      </w:r>
      <w:proofErr w:type="spellStart"/>
      <w:r>
        <w:t>sy</w:t>
      </w:r>
      <w:proofErr w:type="spellEnd"/>
      <w:r>
        <w:t xml:space="preserve"> auch </w:t>
      </w:r>
      <w:proofErr w:type="spellStart"/>
      <w:r>
        <w:t>ain</w:t>
      </w:r>
      <w:proofErr w:type="spellEnd"/>
      <w:r>
        <w:t xml:space="preserve"> </w:t>
      </w:r>
      <w:proofErr w:type="spellStart"/>
      <w:r>
        <w:t>gemainschafft</w:t>
      </w:r>
      <w:proofErr w:type="spellEnd"/>
      <w:r>
        <w:t xml:space="preserve"> der </w:t>
      </w:r>
      <w:proofErr w:type="spellStart"/>
      <w:r>
        <w:t>Hailigen</w:t>
      </w:r>
      <w:proofErr w:type="spellEnd"/>
      <w:r>
        <w:t xml:space="preserve"> </w:t>
      </w:r>
      <w:proofErr w:type="spellStart"/>
      <w:r>
        <w:t>haissen</w:t>
      </w:r>
      <w:proofErr w:type="spellEnd"/>
      <w:r>
        <w:t xml:space="preserve"> / </w:t>
      </w:r>
      <w:proofErr w:type="spellStart"/>
      <w:r>
        <w:t>Sy</w:t>
      </w:r>
      <w:proofErr w:type="spellEnd"/>
      <w:r>
        <w:t xml:space="preserve"> </w:t>
      </w:r>
      <w:proofErr w:type="spellStart"/>
      <w:r>
        <w:t>hond</w:t>
      </w:r>
      <w:proofErr w:type="spellEnd"/>
      <w:r>
        <w:t xml:space="preserve"> all </w:t>
      </w:r>
      <w:proofErr w:type="spellStart"/>
      <w:r>
        <w:t>gemainlich</w:t>
      </w:r>
      <w:proofErr w:type="spellEnd"/>
      <w:r>
        <w:t xml:space="preserve"> </w:t>
      </w:r>
      <w:proofErr w:type="spellStart"/>
      <w:r>
        <w:t>ain</w:t>
      </w:r>
      <w:proofErr w:type="spellEnd"/>
      <w:r>
        <w:t xml:space="preserve"> </w:t>
      </w:r>
      <w:proofErr w:type="spellStart"/>
      <w:r>
        <w:t>wort</w:t>
      </w:r>
      <w:proofErr w:type="spellEnd"/>
      <w:r>
        <w:t xml:space="preserve"> / </w:t>
      </w:r>
      <w:proofErr w:type="spellStart"/>
      <w:r>
        <w:t>unnd</w:t>
      </w:r>
      <w:proofErr w:type="spellEnd"/>
      <w:r>
        <w:t xml:space="preserve"> </w:t>
      </w:r>
      <w:proofErr w:type="spellStart"/>
      <w:r>
        <w:t>ain</w:t>
      </w:r>
      <w:proofErr w:type="spellEnd"/>
      <w:r>
        <w:t xml:space="preserve"> Evangelium / alle die </w:t>
      </w:r>
      <w:proofErr w:type="spellStart"/>
      <w:r>
        <w:t>saelig</w:t>
      </w:r>
      <w:proofErr w:type="spellEnd"/>
      <w:r>
        <w:t xml:space="preserve"> worden </w:t>
      </w:r>
      <w:proofErr w:type="spellStart"/>
      <w:r>
        <w:t>seind</w:t>
      </w:r>
      <w:proofErr w:type="spellEnd"/>
      <w:r>
        <w:t xml:space="preserve"> von </w:t>
      </w:r>
      <w:proofErr w:type="spellStart"/>
      <w:r>
        <w:t>anfang</w:t>
      </w:r>
      <w:proofErr w:type="spellEnd"/>
      <w:r>
        <w:t xml:space="preserve"> der </w:t>
      </w:r>
      <w:proofErr w:type="spellStart"/>
      <w:r>
        <w:t>welt</w:t>
      </w:r>
      <w:proofErr w:type="spellEnd"/>
      <w:r>
        <w:t xml:space="preserve"> / </w:t>
      </w:r>
      <w:proofErr w:type="spellStart"/>
      <w:r>
        <w:t>unnd</w:t>
      </w:r>
      <w:proofErr w:type="spellEnd"/>
      <w:r>
        <w:t xml:space="preserve"> werden biß zu end / Eben das Evangelium / das den </w:t>
      </w:r>
      <w:proofErr w:type="spellStart"/>
      <w:r>
        <w:t>frummen</w:t>
      </w:r>
      <w:proofErr w:type="spellEnd"/>
      <w:r>
        <w:t xml:space="preserve"> Habel </w:t>
      </w:r>
      <w:proofErr w:type="spellStart"/>
      <w:r>
        <w:t>unnd</w:t>
      </w:r>
      <w:proofErr w:type="spellEnd"/>
      <w:r>
        <w:t xml:space="preserve"> Abraham </w:t>
      </w:r>
      <w:proofErr w:type="spellStart"/>
      <w:r>
        <w:t>hatt</w:t>
      </w:r>
      <w:proofErr w:type="spellEnd"/>
      <w:r>
        <w:t xml:space="preserve"> </w:t>
      </w:r>
      <w:proofErr w:type="spellStart"/>
      <w:r>
        <w:t>saelig</w:t>
      </w:r>
      <w:proofErr w:type="spellEnd"/>
      <w:r>
        <w:t xml:space="preserve"> gemacht / </w:t>
      </w:r>
      <w:proofErr w:type="spellStart"/>
      <w:r>
        <w:t>wirdt</w:t>
      </w:r>
      <w:proofErr w:type="spellEnd"/>
      <w:r>
        <w:t xml:space="preserve"> uns all </w:t>
      </w:r>
      <w:proofErr w:type="spellStart"/>
      <w:r>
        <w:t>saelig</w:t>
      </w:r>
      <w:proofErr w:type="spellEnd"/>
      <w:r>
        <w:t xml:space="preserve"> machen / und den </w:t>
      </w:r>
      <w:proofErr w:type="spellStart"/>
      <w:r>
        <w:t>letsten</w:t>
      </w:r>
      <w:proofErr w:type="spellEnd"/>
      <w:r>
        <w:t xml:space="preserve"> </w:t>
      </w:r>
      <w:proofErr w:type="spellStart"/>
      <w:r>
        <w:t>hailgen</w:t>
      </w:r>
      <w:proofErr w:type="spellEnd"/>
      <w:r>
        <w:t xml:space="preserve"> 1. Cor. 10. </w:t>
      </w:r>
      <w:proofErr w:type="spellStart"/>
      <w:r>
        <w:t>Sy</w:t>
      </w:r>
      <w:proofErr w:type="spellEnd"/>
      <w:r>
        <w:t xml:space="preserve"> haben all </w:t>
      </w:r>
      <w:proofErr w:type="spellStart"/>
      <w:r>
        <w:t>ain</w:t>
      </w:r>
      <w:proofErr w:type="spellEnd"/>
      <w:r>
        <w:t xml:space="preserve"> </w:t>
      </w:r>
      <w:proofErr w:type="spellStart"/>
      <w:r>
        <w:t>gaystliche</w:t>
      </w:r>
      <w:proofErr w:type="spellEnd"/>
      <w:r>
        <w:t xml:space="preserve"> </w:t>
      </w:r>
      <w:proofErr w:type="spellStart"/>
      <w:r>
        <w:t>speyß</w:t>
      </w:r>
      <w:proofErr w:type="spellEnd"/>
      <w:r>
        <w:t xml:space="preserve"> </w:t>
      </w:r>
      <w:proofErr w:type="spellStart"/>
      <w:r>
        <w:t>geessen</w:t>
      </w:r>
      <w:proofErr w:type="spellEnd"/>
      <w:r>
        <w:t xml:space="preserve"> / und haben all von </w:t>
      </w:r>
      <w:proofErr w:type="spellStart"/>
      <w:r>
        <w:t>ainem</w:t>
      </w:r>
      <w:proofErr w:type="spellEnd"/>
      <w:r>
        <w:t xml:space="preserve"> </w:t>
      </w:r>
      <w:proofErr w:type="spellStart"/>
      <w:r>
        <w:t>tranck</w:t>
      </w:r>
      <w:proofErr w:type="spellEnd"/>
      <w:r>
        <w:t xml:space="preserve"> </w:t>
      </w:r>
      <w:proofErr w:type="spellStart"/>
      <w:r>
        <w:t>getruncken</w:t>
      </w:r>
      <w:proofErr w:type="spellEnd"/>
      <w:r>
        <w:t xml:space="preserve"> / </w:t>
      </w:r>
      <w:proofErr w:type="spellStart"/>
      <w:r>
        <w:t>Sy</w:t>
      </w:r>
      <w:proofErr w:type="spellEnd"/>
      <w:r>
        <w:t xml:space="preserve"> </w:t>
      </w:r>
      <w:proofErr w:type="spellStart"/>
      <w:r>
        <w:t>trancken</w:t>
      </w:r>
      <w:proofErr w:type="spellEnd"/>
      <w:r>
        <w:t xml:space="preserve"> aber von dem </w:t>
      </w:r>
      <w:proofErr w:type="spellStart"/>
      <w:r>
        <w:t>gaystlichen</w:t>
      </w:r>
      <w:proofErr w:type="spellEnd"/>
      <w:r>
        <w:t xml:space="preserve"> </w:t>
      </w:r>
      <w:proofErr w:type="spellStart"/>
      <w:r>
        <w:t>felsen</w:t>
      </w:r>
      <w:proofErr w:type="spellEnd"/>
      <w:r>
        <w:t xml:space="preserve"> / der hernach kam / </w:t>
      </w:r>
      <w:proofErr w:type="spellStart"/>
      <w:r>
        <w:t>wellicher</w:t>
      </w:r>
      <w:proofErr w:type="spellEnd"/>
      <w:r>
        <w:t xml:space="preserve"> </w:t>
      </w:r>
      <w:proofErr w:type="spellStart"/>
      <w:r>
        <w:t>felß</w:t>
      </w:r>
      <w:proofErr w:type="spellEnd"/>
      <w:r>
        <w:t xml:space="preserve"> war Christus. </w:t>
      </w:r>
    </w:p>
    <w:p w14:paraId="4617E752" w14:textId="77777777" w:rsidR="006662CA" w:rsidRDefault="006662CA" w:rsidP="006662CA">
      <w:pPr>
        <w:pStyle w:val="StandardWeb"/>
      </w:pPr>
      <w:r>
        <w:rPr>
          <w:rStyle w:val="Fett"/>
        </w:rPr>
        <w:t xml:space="preserve">Frag. </w:t>
      </w:r>
      <w:r>
        <w:br/>
        <w:t xml:space="preserve">Bey dem </w:t>
      </w:r>
      <w:proofErr w:type="spellStart"/>
      <w:r>
        <w:t>artickel</w:t>
      </w:r>
      <w:proofErr w:type="spellEnd"/>
      <w:r>
        <w:t xml:space="preserve"> </w:t>
      </w:r>
      <w:proofErr w:type="spellStart"/>
      <w:r>
        <w:t>merck</w:t>
      </w:r>
      <w:proofErr w:type="spellEnd"/>
      <w:r>
        <w:t xml:space="preserve"> ich </w:t>
      </w:r>
      <w:proofErr w:type="spellStart"/>
      <w:r>
        <w:t>wol</w:t>
      </w:r>
      <w:proofErr w:type="spellEnd"/>
      <w:r>
        <w:t xml:space="preserve"> das Christen </w:t>
      </w:r>
      <w:proofErr w:type="spellStart"/>
      <w:r>
        <w:t>leut</w:t>
      </w:r>
      <w:proofErr w:type="spellEnd"/>
      <w:r>
        <w:t xml:space="preserve"> </w:t>
      </w:r>
      <w:proofErr w:type="spellStart"/>
      <w:r>
        <w:t>auff</w:t>
      </w:r>
      <w:proofErr w:type="spellEnd"/>
      <w:r>
        <w:t xml:space="preserve"> erden </w:t>
      </w:r>
      <w:proofErr w:type="spellStart"/>
      <w:r>
        <w:t>seind</w:t>
      </w:r>
      <w:proofErr w:type="spellEnd"/>
      <w:r>
        <w:t xml:space="preserve"> / </w:t>
      </w:r>
      <w:proofErr w:type="spellStart"/>
      <w:r>
        <w:t>unnd</w:t>
      </w:r>
      <w:proofErr w:type="spellEnd"/>
      <w:r>
        <w:t xml:space="preserve"> </w:t>
      </w:r>
      <w:proofErr w:type="spellStart"/>
      <w:r>
        <w:t>hoer</w:t>
      </w:r>
      <w:proofErr w:type="spellEnd"/>
      <w:r>
        <w:t xml:space="preserve"> aber </w:t>
      </w:r>
      <w:proofErr w:type="spellStart"/>
      <w:r>
        <w:t>taeglich</w:t>
      </w:r>
      <w:proofErr w:type="spellEnd"/>
      <w:r>
        <w:t xml:space="preserve"> von etlichen die sich des </w:t>
      </w:r>
      <w:proofErr w:type="spellStart"/>
      <w:r>
        <w:t>worts</w:t>
      </w:r>
      <w:proofErr w:type="spellEnd"/>
      <w:r>
        <w:t xml:space="preserve"> </w:t>
      </w:r>
      <w:proofErr w:type="spellStart"/>
      <w:r>
        <w:t>ruemen</w:t>
      </w:r>
      <w:proofErr w:type="spellEnd"/>
      <w:r>
        <w:t xml:space="preserve"> / es sey </w:t>
      </w:r>
      <w:proofErr w:type="spellStart"/>
      <w:r>
        <w:t>kain</w:t>
      </w:r>
      <w:proofErr w:type="spellEnd"/>
      <w:r>
        <w:t xml:space="preserve"> Christ </w:t>
      </w:r>
      <w:proofErr w:type="spellStart"/>
      <w:r>
        <w:t>auff</w:t>
      </w:r>
      <w:proofErr w:type="spellEnd"/>
      <w:r>
        <w:t xml:space="preserve"> erden? </w:t>
      </w:r>
    </w:p>
    <w:p w14:paraId="1E120B42" w14:textId="77777777" w:rsidR="006662CA" w:rsidRDefault="006662CA" w:rsidP="006662CA">
      <w:pPr>
        <w:pStyle w:val="StandardWeb"/>
      </w:pPr>
      <w:proofErr w:type="spellStart"/>
      <w:r>
        <w:t>Ant</w:t>
      </w:r>
      <w:proofErr w:type="spellEnd"/>
      <w:r>
        <w:t>.</w:t>
      </w:r>
      <w:r>
        <w:br/>
        <w:t xml:space="preserve">Die also reden / </w:t>
      </w:r>
      <w:proofErr w:type="spellStart"/>
      <w:r>
        <w:t>seind</w:t>
      </w:r>
      <w:proofErr w:type="spellEnd"/>
      <w:r>
        <w:t xml:space="preserve"> </w:t>
      </w:r>
      <w:proofErr w:type="spellStart"/>
      <w:r>
        <w:t>fraevel</w:t>
      </w:r>
      <w:proofErr w:type="spellEnd"/>
      <w:r>
        <w:t xml:space="preserve"> </w:t>
      </w:r>
      <w:proofErr w:type="spellStart"/>
      <w:r>
        <w:t>bloderer</w:t>
      </w:r>
      <w:proofErr w:type="spellEnd"/>
      <w:r>
        <w:t xml:space="preserve"> / die nichts wissen vom glauben und Reich Christi / hie auf erden / </w:t>
      </w:r>
      <w:proofErr w:type="spellStart"/>
      <w:r>
        <w:t>Sy</w:t>
      </w:r>
      <w:proofErr w:type="spellEnd"/>
      <w:r>
        <w:t xml:space="preserve"> verdammen </w:t>
      </w:r>
      <w:proofErr w:type="spellStart"/>
      <w:r>
        <w:t>yedermans</w:t>
      </w:r>
      <w:proofErr w:type="spellEnd"/>
      <w:r>
        <w:t xml:space="preserve"> leben / und </w:t>
      </w:r>
      <w:proofErr w:type="spellStart"/>
      <w:r>
        <w:t>seind</w:t>
      </w:r>
      <w:proofErr w:type="spellEnd"/>
      <w:r>
        <w:t xml:space="preserve"> </w:t>
      </w:r>
      <w:proofErr w:type="spellStart"/>
      <w:r>
        <w:t>sy</w:t>
      </w:r>
      <w:proofErr w:type="spellEnd"/>
      <w:r>
        <w:t xml:space="preserve"> aber die </w:t>
      </w:r>
      <w:proofErr w:type="spellStart"/>
      <w:r>
        <w:t>ergesten</w:t>
      </w:r>
      <w:proofErr w:type="spellEnd"/>
      <w:r>
        <w:t xml:space="preserve"> / bey den weder </w:t>
      </w:r>
      <w:proofErr w:type="spellStart"/>
      <w:r>
        <w:t>zucht</w:t>
      </w:r>
      <w:proofErr w:type="spellEnd"/>
      <w:r>
        <w:t xml:space="preserve"> noch </w:t>
      </w:r>
      <w:proofErr w:type="spellStart"/>
      <w:r>
        <w:t>Christenlich</w:t>
      </w:r>
      <w:proofErr w:type="spellEnd"/>
      <w:r>
        <w:t xml:space="preserve"> </w:t>
      </w:r>
      <w:proofErr w:type="spellStart"/>
      <w:r>
        <w:t>erberkait</w:t>
      </w:r>
      <w:proofErr w:type="spellEnd"/>
      <w:r>
        <w:t xml:space="preserve"> erfunden </w:t>
      </w:r>
      <w:proofErr w:type="spellStart"/>
      <w:r>
        <w:t>wirt</w:t>
      </w:r>
      <w:proofErr w:type="spellEnd"/>
      <w:r>
        <w:t xml:space="preserve"> / </w:t>
      </w:r>
      <w:proofErr w:type="spellStart"/>
      <w:r>
        <w:t>darumb</w:t>
      </w:r>
      <w:proofErr w:type="spellEnd"/>
      <w:r>
        <w:t xml:space="preserve"> </w:t>
      </w:r>
      <w:proofErr w:type="spellStart"/>
      <w:r>
        <w:t>huet</w:t>
      </w:r>
      <w:proofErr w:type="spellEnd"/>
      <w:r>
        <w:t xml:space="preserve"> dich vor </w:t>
      </w:r>
      <w:proofErr w:type="spellStart"/>
      <w:r>
        <w:t>jn</w:t>
      </w:r>
      <w:proofErr w:type="spellEnd"/>
      <w:r>
        <w:t xml:space="preserve">. </w:t>
      </w:r>
    </w:p>
    <w:p w14:paraId="3546ADFB" w14:textId="77777777" w:rsidR="006662CA" w:rsidRDefault="006662CA" w:rsidP="006662CA">
      <w:pPr>
        <w:pStyle w:val="StandardWeb"/>
      </w:pPr>
      <w:r>
        <w:rPr>
          <w:rStyle w:val="Fett"/>
        </w:rPr>
        <w:t xml:space="preserve">Ablaß der </w:t>
      </w:r>
      <w:proofErr w:type="spellStart"/>
      <w:r>
        <w:rPr>
          <w:rStyle w:val="Fett"/>
        </w:rPr>
        <w:t>sünden</w:t>
      </w:r>
      <w:proofErr w:type="spellEnd"/>
      <w:r>
        <w:rPr>
          <w:rStyle w:val="Fett"/>
        </w:rPr>
        <w:t xml:space="preserve">. </w:t>
      </w:r>
    </w:p>
    <w:p w14:paraId="738D4934" w14:textId="77777777" w:rsidR="006662CA" w:rsidRDefault="006662CA" w:rsidP="006662CA">
      <w:pPr>
        <w:pStyle w:val="StandardWeb"/>
      </w:pPr>
      <w:r>
        <w:rPr>
          <w:rStyle w:val="Fett"/>
        </w:rPr>
        <w:t xml:space="preserve">Frag. </w:t>
      </w:r>
      <w:r>
        <w:br/>
        <w:t xml:space="preserve">Was </w:t>
      </w:r>
      <w:proofErr w:type="spellStart"/>
      <w:r>
        <w:t>hayst</w:t>
      </w:r>
      <w:proofErr w:type="spellEnd"/>
      <w:r>
        <w:t xml:space="preserve"> Ablaß der </w:t>
      </w:r>
      <w:proofErr w:type="spellStart"/>
      <w:r>
        <w:t>sünd</w:t>
      </w:r>
      <w:proofErr w:type="spellEnd"/>
      <w:r>
        <w:t xml:space="preserve">? </w:t>
      </w:r>
    </w:p>
    <w:p w14:paraId="0E3E33A0" w14:textId="77777777" w:rsidR="006662CA" w:rsidRDefault="006662CA" w:rsidP="006662CA">
      <w:pPr>
        <w:pStyle w:val="StandardWeb"/>
      </w:pPr>
      <w:proofErr w:type="spellStart"/>
      <w:r>
        <w:t>Ant</w:t>
      </w:r>
      <w:proofErr w:type="spellEnd"/>
      <w:r>
        <w:t>.</w:t>
      </w:r>
      <w:r>
        <w:br/>
        <w:t xml:space="preserve">Es </w:t>
      </w:r>
      <w:proofErr w:type="spellStart"/>
      <w:r>
        <w:t>haißt</w:t>
      </w:r>
      <w:proofErr w:type="spellEnd"/>
      <w:r>
        <w:t xml:space="preserve"> / das wir alle durch Christum Jesum / so wir an </w:t>
      </w:r>
      <w:proofErr w:type="spellStart"/>
      <w:r>
        <w:t>jn</w:t>
      </w:r>
      <w:proofErr w:type="spellEnd"/>
      <w:r>
        <w:t xml:space="preserve"> glauben / </w:t>
      </w:r>
      <w:proofErr w:type="spellStart"/>
      <w:r>
        <w:t>vergebung</w:t>
      </w:r>
      <w:proofErr w:type="spellEnd"/>
      <w:r>
        <w:t xml:space="preserve"> </w:t>
      </w:r>
      <w:proofErr w:type="spellStart"/>
      <w:r>
        <w:t>unnser</w:t>
      </w:r>
      <w:proofErr w:type="spellEnd"/>
      <w:r>
        <w:t xml:space="preserve"> </w:t>
      </w:r>
      <w:proofErr w:type="spellStart"/>
      <w:r>
        <w:t>sünd</w:t>
      </w:r>
      <w:proofErr w:type="spellEnd"/>
      <w:r>
        <w:t xml:space="preserve"> haben / Welcher </w:t>
      </w:r>
      <w:proofErr w:type="spellStart"/>
      <w:r>
        <w:t>ablaß</w:t>
      </w:r>
      <w:proofErr w:type="spellEnd"/>
      <w:r>
        <w:t xml:space="preserve"> uns durchs Evangelium </w:t>
      </w:r>
      <w:proofErr w:type="spellStart"/>
      <w:r>
        <w:t>verhayssen</w:t>
      </w:r>
      <w:proofErr w:type="spellEnd"/>
      <w:r>
        <w:t xml:space="preserve"> und </w:t>
      </w:r>
      <w:proofErr w:type="spellStart"/>
      <w:r>
        <w:t>verkündt</w:t>
      </w:r>
      <w:proofErr w:type="spellEnd"/>
      <w:r>
        <w:t xml:space="preserve"> </w:t>
      </w:r>
      <w:proofErr w:type="spellStart"/>
      <w:r>
        <w:t>wirdt</w:t>
      </w:r>
      <w:proofErr w:type="spellEnd"/>
      <w:r>
        <w:t xml:space="preserve"> / Und </w:t>
      </w:r>
      <w:proofErr w:type="spellStart"/>
      <w:r>
        <w:t>kompt</w:t>
      </w:r>
      <w:proofErr w:type="spellEnd"/>
      <w:r>
        <w:t xml:space="preserve"> </w:t>
      </w:r>
      <w:proofErr w:type="spellStart"/>
      <w:r>
        <w:t>nit</w:t>
      </w:r>
      <w:proofErr w:type="spellEnd"/>
      <w:r>
        <w:t xml:space="preserve"> </w:t>
      </w:r>
      <w:proofErr w:type="spellStart"/>
      <w:r>
        <w:t>auß</w:t>
      </w:r>
      <w:proofErr w:type="spellEnd"/>
      <w:r>
        <w:t xml:space="preserve"> gelt / oder </w:t>
      </w:r>
      <w:proofErr w:type="spellStart"/>
      <w:r>
        <w:t>unnserm</w:t>
      </w:r>
      <w:proofErr w:type="spellEnd"/>
      <w:r>
        <w:t xml:space="preserve"> verdienst / sonder </w:t>
      </w:r>
      <w:proofErr w:type="spellStart"/>
      <w:r>
        <w:t>auß</w:t>
      </w:r>
      <w:proofErr w:type="spellEnd"/>
      <w:r>
        <w:t xml:space="preserve"> </w:t>
      </w:r>
      <w:proofErr w:type="spellStart"/>
      <w:r>
        <w:t>gnaden</w:t>
      </w:r>
      <w:proofErr w:type="spellEnd"/>
      <w:r>
        <w:t xml:space="preserve"> </w:t>
      </w:r>
      <w:proofErr w:type="spellStart"/>
      <w:r>
        <w:t>unnd</w:t>
      </w:r>
      <w:proofErr w:type="spellEnd"/>
      <w:r>
        <w:t xml:space="preserve"> </w:t>
      </w:r>
      <w:proofErr w:type="spellStart"/>
      <w:r>
        <w:t>barmhertzigkait</w:t>
      </w:r>
      <w:proofErr w:type="spellEnd"/>
      <w:r>
        <w:t xml:space="preserve"> Gottes / uns durch Christum </w:t>
      </w:r>
      <w:proofErr w:type="spellStart"/>
      <w:r>
        <w:t>verhayssen</w:t>
      </w:r>
      <w:proofErr w:type="spellEnd"/>
      <w:r>
        <w:t xml:space="preserve"> / Wer nun mit </w:t>
      </w:r>
      <w:proofErr w:type="spellStart"/>
      <w:r>
        <w:t>vestem</w:t>
      </w:r>
      <w:proofErr w:type="spellEnd"/>
      <w:r>
        <w:t xml:space="preserve"> glauben dem Evangelio anhangt / der hat </w:t>
      </w:r>
      <w:proofErr w:type="spellStart"/>
      <w:r>
        <w:t>vergebung</w:t>
      </w:r>
      <w:proofErr w:type="spellEnd"/>
      <w:r>
        <w:t xml:space="preserve"> aller seiner </w:t>
      </w:r>
      <w:proofErr w:type="spellStart"/>
      <w:r>
        <w:t>sünd</w:t>
      </w:r>
      <w:proofErr w:type="spellEnd"/>
      <w:r>
        <w:t xml:space="preserve">. </w:t>
      </w:r>
    </w:p>
    <w:p w14:paraId="034F2B9D" w14:textId="77777777" w:rsidR="006662CA" w:rsidRDefault="006662CA" w:rsidP="006662CA">
      <w:pPr>
        <w:pStyle w:val="StandardWeb"/>
      </w:pPr>
      <w:r>
        <w:rPr>
          <w:rStyle w:val="Fett"/>
        </w:rPr>
        <w:t xml:space="preserve">Frag. </w:t>
      </w:r>
      <w:r>
        <w:br/>
        <w:t xml:space="preserve">Wie </w:t>
      </w:r>
      <w:proofErr w:type="spellStart"/>
      <w:r>
        <w:t>offt</w:t>
      </w:r>
      <w:proofErr w:type="spellEnd"/>
      <w:r>
        <w:t xml:space="preserve"> </w:t>
      </w:r>
      <w:proofErr w:type="spellStart"/>
      <w:r>
        <w:t>verzeicht</w:t>
      </w:r>
      <w:proofErr w:type="spellEnd"/>
      <w:r>
        <w:t xml:space="preserve"> mir </w:t>
      </w:r>
      <w:proofErr w:type="spellStart"/>
      <w:r>
        <w:t>Got</w:t>
      </w:r>
      <w:proofErr w:type="spellEnd"/>
      <w:r>
        <w:t xml:space="preserve"> mein </w:t>
      </w:r>
      <w:proofErr w:type="spellStart"/>
      <w:r>
        <w:t>sünd</w:t>
      </w:r>
      <w:proofErr w:type="spellEnd"/>
      <w:r>
        <w:t xml:space="preserve">? </w:t>
      </w:r>
    </w:p>
    <w:p w14:paraId="0F48D924" w14:textId="77777777" w:rsidR="006662CA" w:rsidRDefault="006662CA" w:rsidP="006662CA">
      <w:pPr>
        <w:pStyle w:val="StandardWeb"/>
      </w:pPr>
      <w:proofErr w:type="spellStart"/>
      <w:r>
        <w:t>Ant</w:t>
      </w:r>
      <w:proofErr w:type="spellEnd"/>
      <w:r>
        <w:t>.</w:t>
      </w:r>
      <w:r>
        <w:br/>
      </w:r>
      <w:proofErr w:type="spellStart"/>
      <w:r>
        <w:t>Nit</w:t>
      </w:r>
      <w:proofErr w:type="spellEnd"/>
      <w:r>
        <w:t xml:space="preserve"> </w:t>
      </w:r>
      <w:proofErr w:type="spellStart"/>
      <w:r>
        <w:t>siben</w:t>
      </w:r>
      <w:proofErr w:type="spellEnd"/>
      <w:r>
        <w:t xml:space="preserve"> mal / sonder </w:t>
      </w:r>
      <w:proofErr w:type="spellStart"/>
      <w:r>
        <w:t>sibentzigmal</w:t>
      </w:r>
      <w:proofErr w:type="spellEnd"/>
      <w:r>
        <w:t xml:space="preserve"> </w:t>
      </w:r>
      <w:proofErr w:type="spellStart"/>
      <w:r>
        <w:t>siben</w:t>
      </w:r>
      <w:proofErr w:type="spellEnd"/>
      <w:r>
        <w:t xml:space="preserve"> mal / on </w:t>
      </w:r>
      <w:proofErr w:type="spellStart"/>
      <w:r>
        <w:t>zal</w:t>
      </w:r>
      <w:proofErr w:type="spellEnd"/>
      <w:r>
        <w:t xml:space="preserve"> / on maß / so </w:t>
      </w:r>
      <w:proofErr w:type="spellStart"/>
      <w:r>
        <w:t>offt</w:t>
      </w:r>
      <w:proofErr w:type="spellEnd"/>
      <w:r>
        <w:t xml:space="preserve"> und dick </w:t>
      </w:r>
      <w:proofErr w:type="spellStart"/>
      <w:r>
        <w:t>wirß</w:t>
      </w:r>
      <w:proofErr w:type="spellEnd"/>
      <w:r>
        <w:t xml:space="preserve"> </w:t>
      </w:r>
      <w:proofErr w:type="spellStart"/>
      <w:r>
        <w:t>bedoerffen</w:t>
      </w:r>
      <w:proofErr w:type="spellEnd"/>
      <w:r>
        <w:t xml:space="preserve"> / All </w:t>
      </w:r>
      <w:proofErr w:type="spellStart"/>
      <w:r>
        <w:t>augenblick</w:t>
      </w:r>
      <w:proofErr w:type="spellEnd"/>
      <w:r>
        <w:t xml:space="preserve"> </w:t>
      </w:r>
      <w:proofErr w:type="spellStart"/>
      <w:r>
        <w:t>sünden</w:t>
      </w:r>
      <w:proofErr w:type="spellEnd"/>
      <w:r>
        <w:t xml:space="preserve"> wir / all </w:t>
      </w:r>
      <w:proofErr w:type="spellStart"/>
      <w:r>
        <w:t>augenblick</w:t>
      </w:r>
      <w:proofErr w:type="spellEnd"/>
      <w:r>
        <w:t xml:space="preserve"> ist </w:t>
      </w:r>
      <w:proofErr w:type="spellStart"/>
      <w:r>
        <w:t>vergebung</w:t>
      </w:r>
      <w:proofErr w:type="spellEnd"/>
      <w:r>
        <w:t xml:space="preserve"> der </w:t>
      </w:r>
      <w:proofErr w:type="spellStart"/>
      <w:r>
        <w:t>sünden</w:t>
      </w:r>
      <w:proofErr w:type="spellEnd"/>
      <w:r>
        <w:t xml:space="preserve"> vorhanden / Es </w:t>
      </w:r>
      <w:proofErr w:type="spellStart"/>
      <w:r>
        <w:t>seind</w:t>
      </w:r>
      <w:proofErr w:type="spellEnd"/>
      <w:r>
        <w:t xml:space="preserve"> </w:t>
      </w:r>
      <w:proofErr w:type="spellStart"/>
      <w:r>
        <w:t>ettlich</w:t>
      </w:r>
      <w:proofErr w:type="spellEnd"/>
      <w:r>
        <w:t xml:space="preserve"> gewesen die Paulum zu den </w:t>
      </w:r>
      <w:proofErr w:type="spellStart"/>
      <w:r>
        <w:t>Hebreern</w:t>
      </w:r>
      <w:proofErr w:type="spellEnd"/>
      <w:r>
        <w:t xml:space="preserve"> </w:t>
      </w:r>
      <w:proofErr w:type="spellStart"/>
      <w:r>
        <w:t>nit</w:t>
      </w:r>
      <w:proofErr w:type="spellEnd"/>
      <w:r>
        <w:t xml:space="preserve"> recht </w:t>
      </w:r>
      <w:proofErr w:type="spellStart"/>
      <w:r>
        <w:t>verstunden</w:t>
      </w:r>
      <w:proofErr w:type="spellEnd"/>
      <w:r>
        <w:t xml:space="preserve"> / sagten / Es </w:t>
      </w:r>
      <w:proofErr w:type="spellStart"/>
      <w:r>
        <w:t>wurd</w:t>
      </w:r>
      <w:proofErr w:type="spellEnd"/>
      <w:r>
        <w:t xml:space="preserve"> den </w:t>
      </w:r>
      <w:proofErr w:type="spellStart"/>
      <w:r>
        <w:t>menschen</w:t>
      </w:r>
      <w:proofErr w:type="spellEnd"/>
      <w:r>
        <w:t xml:space="preserve"> die </w:t>
      </w:r>
      <w:proofErr w:type="spellStart"/>
      <w:r>
        <w:t>sünd</w:t>
      </w:r>
      <w:proofErr w:type="spellEnd"/>
      <w:r>
        <w:t xml:space="preserve"> nur </w:t>
      </w:r>
      <w:proofErr w:type="spellStart"/>
      <w:r>
        <w:t>ain</w:t>
      </w:r>
      <w:proofErr w:type="spellEnd"/>
      <w:r>
        <w:t xml:space="preserve"> mal </w:t>
      </w:r>
      <w:proofErr w:type="spellStart"/>
      <w:r>
        <w:t>verzygen</w:t>
      </w:r>
      <w:proofErr w:type="spellEnd"/>
      <w:r>
        <w:t xml:space="preserve"> / Das ist aber </w:t>
      </w:r>
      <w:proofErr w:type="spellStart"/>
      <w:r>
        <w:t>ain</w:t>
      </w:r>
      <w:proofErr w:type="spellEnd"/>
      <w:r>
        <w:t xml:space="preserve"> </w:t>
      </w:r>
      <w:proofErr w:type="spellStart"/>
      <w:r>
        <w:t>jrthumb</w:t>
      </w:r>
      <w:proofErr w:type="spellEnd"/>
      <w:r>
        <w:t xml:space="preserve"> / dann </w:t>
      </w:r>
      <w:proofErr w:type="spellStart"/>
      <w:r>
        <w:t>Chrsitus</w:t>
      </w:r>
      <w:proofErr w:type="spellEnd"/>
      <w:r>
        <w:t xml:space="preserve"> ist die ewig </w:t>
      </w:r>
      <w:proofErr w:type="spellStart"/>
      <w:r>
        <w:t>bezalung</w:t>
      </w:r>
      <w:proofErr w:type="spellEnd"/>
      <w:r>
        <w:t xml:space="preserve"> und </w:t>
      </w:r>
      <w:proofErr w:type="spellStart"/>
      <w:r>
        <w:t>begnadung</w:t>
      </w:r>
      <w:proofErr w:type="spellEnd"/>
      <w:r>
        <w:t xml:space="preserve"> / 1. Joan. 2. Hebr. 9. </w:t>
      </w:r>
    </w:p>
    <w:p w14:paraId="78BEE8E8" w14:textId="77777777" w:rsidR="006662CA" w:rsidRDefault="006662CA" w:rsidP="006662CA">
      <w:pPr>
        <w:pStyle w:val="StandardWeb"/>
      </w:pPr>
      <w:r>
        <w:rPr>
          <w:rStyle w:val="Fett"/>
        </w:rPr>
        <w:t xml:space="preserve">Frag. </w:t>
      </w:r>
      <w:r>
        <w:br/>
        <w:t xml:space="preserve">Wie </w:t>
      </w:r>
      <w:proofErr w:type="spellStart"/>
      <w:r>
        <w:t>überkumm</w:t>
      </w:r>
      <w:proofErr w:type="spellEnd"/>
      <w:r>
        <w:t xml:space="preserve"> ich </w:t>
      </w:r>
      <w:proofErr w:type="spellStart"/>
      <w:r>
        <w:t>verzeyhung</w:t>
      </w:r>
      <w:proofErr w:type="spellEnd"/>
      <w:r>
        <w:t xml:space="preserve"> der </w:t>
      </w:r>
      <w:proofErr w:type="spellStart"/>
      <w:r>
        <w:t>sünd</w:t>
      </w:r>
      <w:proofErr w:type="spellEnd"/>
      <w:r>
        <w:t xml:space="preserve"> / muß ich dem Bapst sein Ablaß </w:t>
      </w:r>
      <w:proofErr w:type="spellStart"/>
      <w:r>
        <w:t>abkauffen</w:t>
      </w:r>
      <w:proofErr w:type="spellEnd"/>
      <w:r>
        <w:t xml:space="preserve"> / oder den München und Pfaffen </w:t>
      </w:r>
      <w:proofErr w:type="spellStart"/>
      <w:r>
        <w:t>beychten</w:t>
      </w:r>
      <w:proofErr w:type="spellEnd"/>
      <w:r>
        <w:t xml:space="preserve">? </w:t>
      </w:r>
    </w:p>
    <w:p w14:paraId="4EFA1147" w14:textId="77777777" w:rsidR="006662CA" w:rsidRDefault="006662CA" w:rsidP="006662CA">
      <w:pPr>
        <w:pStyle w:val="StandardWeb"/>
      </w:pPr>
      <w:proofErr w:type="spellStart"/>
      <w:r>
        <w:t>Ant</w:t>
      </w:r>
      <w:proofErr w:type="spellEnd"/>
      <w:r>
        <w:t>.</w:t>
      </w:r>
      <w:r>
        <w:br/>
        <w:t xml:space="preserve">Der </w:t>
      </w:r>
      <w:proofErr w:type="spellStart"/>
      <w:r>
        <w:t>Baepstlich</w:t>
      </w:r>
      <w:proofErr w:type="spellEnd"/>
      <w:r>
        <w:t xml:space="preserve"> Ablaß thut nicht / dann das er </w:t>
      </w:r>
      <w:proofErr w:type="spellStart"/>
      <w:r>
        <w:t>ain</w:t>
      </w:r>
      <w:proofErr w:type="spellEnd"/>
      <w:r>
        <w:t xml:space="preserve"> falsch </w:t>
      </w:r>
      <w:proofErr w:type="spellStart"/>
      <w:r>
        <w:t>vertrawen</w:t>
      </w:r>
      <w:proofErr w:type="spellEnd"/>
      <w:r>
        <w:t xml:space="preserve"> bringt / </w:t>
      </w:r>
      <w:proofErr w:type="spellStart"/>
      <w:r>
        <w:t>bschwaert</w:t>
      </w:r>
      <w:proofErr w:type="spellEnd"/>
      <w:r>
        <w:t xml:space="preserve"> die gewissen / </w:t>
      </w:r>
      <w:proofErr w:type="spellStart"/>
      <w:r>
        <w:t>unnd</w:t>
      </w:r>
      <w:proofErr w:type="spellEnd"/>
      <w:r>
        <w:t xml:space="preserve"> </w:t>
      </w:r>
      <w:proofErr w:type="spellStart"/>
      <w:r>
        <w:t>laert</w:t>
      </w:r>
      <w:proofErr w:type="spellEnd"/>
      <w:r>
        <w:t xml:space="preserve"> die </w:t>
      </w:r>
      <w:proofErr w:type="spellStart"/>
      <w:r>
        <w:t>seckel</w:t>
      </w:r>
      <w:proofErr w:type="spellEnd"/>
      <w:r>
        <w:t xml:space="preserve">. Der Münch oder Pfaffen Absolution oder </w:t>
      </w:r>
      <w:proofErr w:type="spellStart"/>
      <w:r>
        <w:t>verzeyhung</w:t>
      </w:r>
      <w:proofErr w:type="spellEnd"/>
      <w:r>
        <w:t xml:space="preserve"> / ist </w:t>
      </w:r>
      <w:proofErr w:type="spellStart"/>
      <w:r>
        <w:t>ain</w:t>
      </w:r>
      <w:proofErr w:type="spellEnd"/>
      <w:r>
        <w:t xml:space="preserve"> trug / </w:t>
      </w:r>
      <w:proofErr w:type="spellStart"/>
      <w:r>
        <w:t>sy</w:t>
      </w:r>
      <w:proofErr w:type="spellEnd"/>
      <w:r>
        <w:t xml:space="preserve"> </w:t>
      </w:r>
      <w:proofErr w:type="spellStart"/>
      <w:r>
        <w:t>seind</w:t>
      </w:r>
      <w:proofErr w:type="spellEnd"/>
      <w:r>
        <w:t xml:space="preserve"> </w:t>
      </w:r>
      <w:proofErr w:type="spellStart"/>
      <w:r>
        <w:t>nit</w:t>
      </w:r>
      <w:proofErr w:type="spellEnd"/>
      <w:r>
        <w:t xml:space="preserve"> Christen / dann </w:t>
      </w:r>
      <w:proofErr w:type="spellStart"/>
      <w:r>
        <w:t>sy</w:t>
      </w:r>
      <w:proofErr w:type="spellEnd"/>
      <w:r>
        <w:t xml:space="preserve"> </w:t>
      </w:r>
      <w:proofErr w:type="spellStart"/>
      <w:r>
        <w:t>nit</w:t>
      </w:r>
      <w:proofErr w:type="spellEnd"/>
      <w:r>
        <w:t xml:space="preserve"> </w:t>
      </w:r>
      <w:proofErr w:type="spellStart"/>
      <w:r>
        <w:t>auff</w:t>
      </w:r>
      <w:proofErr w:type="spellEnd"/>
      <w:r>
        <w:t xml:space="preserve"> die </w:t>
      </w:r>
      <w:proofErr w:type="spellStart"/>
      <w:r>
        <w:t>wort</w:t>
      </w:r>
      <w:proofErr w:type="spellEnd"/>
      <w:r>
        <w:t xml:space="preserve"> Christi / sonder </w:t>
      </w:r>
      <w:proofErr w:type="spellStart"/>
      <w:r>
        <w:t>auff</w:t>
      </w:r>
      <w:proofErr w:type="spellEnd"/>
      <w:r>
        <w:t xml:space="preserve"> </w:t>
      </w:r>
      <w:proofErr w:type="spellStart"/>
      <w:r>
        <w:t>jre</w:t>
      </w:r>
      <w:proofErr w:type="spellEnd"/>
      <w:r>
        <w:t xml:space="preserve"> </w:t>
      </w:r>
      <w:proofErr w:type="spellStart"/>
      <w:r>
        <w:t>menschen</w:t>
      </w:r>
      <w:proofErr w:type="spellEnd"/>
      <w:r>
        <w:t xml:space="preserve"> </w:t>
      </w:r>
      <w:proofErr w:type="spellStart"/>
      <w:r>
        <w:t>sündlin</w:t>
      </w:r>
      <w:proofErr w:type="spellEnd"/>
      <w:r>
        <w:t xml:space="preserve"> </w:t>
      </w:r>
      <w:proofErr w:type="spellStart"/>
      <w:r>
        <w:t>tringen</w:t>
      </w:r>
      <w:proofErr w:type="spellEnd"/>
      <w:r>
        <w:t xml:space="preserve"> / </w:t>
      </w:r>
      <w:proofErr w:type="spellStart"/>
      <w:r>
        <w:t>darumb</w:t>
      </w:r>
      <w:proofErr w:type="spellEnd"/>
      <w:r>
        <w:t xml:space="preserve"> gang </w:t>
      </w:r>
      <w:proofErr w:type="spellStart"/>
      <w:r>
        <w:t>weyt</w:t>
      </w:r>
      <w:proofErr w:type="spellEnd"/>
      <w:r>
        <w:t xml:space="preserve"> von </w:t>
      </w:r>
      <w:proofErr w:type="spellStart"/>
      <w:r>
        <w:t>jnen</w:t>
      </w:r>
      <w:proofErr w:type="spellEnd"/>
      <w:r>
        <w:t xml:space="preserve"> / als von den </w:t>
      </w:r>
      <w:proofErr w:type="spellStart"/>
      <w:r>
        <w:t>ergsten</w:t>
      </w:r>
      <w:proofErr w:type="spellEnd"/>
      <w:r>
        <w:t xml:space="preserve"> Gotts </w:t>
      </w:r>
      <w:proofErr w:type="spellStart"/>
      <w:r>
        <w:t>feynden</w:t>
      </w:r>
      <w:proofErr w:type="spellEnd"/>
      <w:r>
        <w:t xml:space="preserve"> / Glaub dem Evangelio von der </w:t>
      </w:r>
      <w:proofErr w:type="spellStart"/>
      <w:r>
        <w:t>verzeyhung</w:t>
      </w:r>
      <w:proofErr w:type="spellEnd"/>
      <w:r>
        <w:t xml:space="preserve"> der </w:t>
      </w:r>
      <w:proofErr w:type="spellStart"/>
      <w:r>
        <w:t>sünd</w:t>
      </w:r>
      <w:proofErr w:type="spellEnd"/>
      <w:r>
        <w:t xml:space="preserve"> / da erlangst </w:t>
      </w:r>
      <w:proofErr w:type="spellStart"/>
      <w:r>
        <w:t>sy</w:t>
      </w:r>
      <w:proofErr w:type="spellEnd"/>
      <w:r>
        <w:t xml:space="preserve"> gewißlich etc. </w:t>
      </w:r>
    </w:p>
    <w:p w14:paraId="6A75BA84" w14:textId="77777777" w:rsidR="006662CA" w:rsidRDefault="006662CA" w:rsidP="006662CA">
      <w:pPr>
        <w:pStyle w:val="StandardWeb"/>
      </w:pPr>
      <w:r>
        <w:rPr>
          <w:rStyle w:val="Fett"/>
        </w:rPr>
        <w:t xml:space="preserve">Frag. </w:t>
      </w:r>
      <w:r>
        <w:br/>
        <w:t xml:space="preserve">Sagt doch die </w:t>
      </w:r>
      <w:proofErr w:type="spellStart"/>
      <w:r>
        <w:t>schrift</w:t>
      </w:r>
      <w:proofErr w:type="spellEnd"/>
      <w:r>
        <w:t xml:space="preserve"> vom </w:t>
      </w:r>
      <w:proofErr w:type="spellStart"/>
      <w:r>
        <w:t>beychten</w:t>
      </w:r>
      <w:proofErr w:type="spellEnd"/>
      <w:r>
        <w:t xml:space="preserve"> / oder bekennen der </w:t>
      </w:r>
      <w:proofErr w:type="spellStart"/>
      <w:r>
        <w:t>sünd</w:t>
      </w:r>
      <w:proofErr w:type="spellEnd"/>
      <w:r>
        <w:t xml:space="preserve">? </w:t>
      </w:r>
    </w:p>
    <w:p w14:paraId="41813F1B" w14:textId="77777777" w:rsidR="006662CA" w:rsidRDefault="006662CA" w:rsidP="006662CA">
      <w:pPr>
        <w:pStyle w:val="StandardWeb"/>
      </w:pPr>
      <w:proofErr w:type="spellStart"/>
      <w:r>
        <w:t>Ant</w:t>
      </w:r>
      <w:proofErr w:type="spellEnd"/>
      <w:r>
        <w:t>.</w:t>
      </w:r>
      <w:r>
        <w:br/>
      </w:r>
      <w:proofErr w:type="spellStart"/>
      <w:r>
        <w:t>Sy</w:t>
      </w:r>
      <w:proofErr w:type="spellEnd"/>
      <w:r>
        <w:t xml:space="preserve"> sagt nichts von </w:t>
      </w:r>
      <w:proofErr w:type="spellStart"/>
      <w:r>
        <w:t>Orenbeichten</w:t>
      </w:r>
      <w:proofErr w:type="spellEnd"/>
      <w:r>
        <w:t xml:space="preserve"> / sonder von anderen </w:t>
      </w:r>
      <w:proofErr w:type="spellStart"/>
      <w:r>
        <w:t>weysen</w:t>
      </w:r>
      <w:proofErr w:type="spellEnd"/>
      <w:r>
        <w:t xml:space="preserve"> / die findest du </w:t>
      </w:r>
      <w:proofErr w:type="spellStart"/>
      <w:r>
        <w:t>geschriben</w:t>
      </w:r>
      <w:proofErr w:type="spellEnd"/>
      <w:r>
        <w:t xml:space="preserve"> im </w:t>
      </w:r>
      <w:proofErr w:type="spellStart"/>
      <w:r>
        <w:t>kinderbericht</w:t>
      </w:r>
      <w:proofErr w:type="spellEnd"/>
      <w:r>
        <w:t xml:space="preserve"> / so von den Predigern zu Straßburg gemacht ist worden / Deßgleichen vom </w:t>
      </w:r>
      <w:proofErr w:type="spellStart"/>
      <w:r>
        <w:t>Tauff</w:t>
      </w:r>
      <w:proofErr w:type="spellEnd"/>
      <w:r>
        <w:t xml:space="preserve"> </w:t>
      </w:r>
      <w:proofErr w:type="spellStart"/>
      <w:r>
        <w:t>unnd</w:t>
      </w:r>
      <w:proofErr w:type="spellEnd"/>
      <w:r>
        <w:t xml:space="preserve"> </w:t>
      </w:r>
      <w:proofErr w:type="spellStart"/>
      <w:r>
        <w:t>Nachtmal</w:t>
      </w:r>
      <w:proofErr w:type="spellEnd"/>
      <w:r>
        <w:t xml:space="preserve"> Christi / da </w:t>
      </w:r>
      <w:proofErr w:type="spellStart"/>
      <w:r>
        <w:t>liß</w:t>
      </w:r>
      <w:proofErr w:type="spellEnd"/>
      <w:r>
        <w:t xml:space="preserve"> / Ich </w:t>
      </w:r>
      <w:proofErr w:type="spellStart"/>
      <w:r>
        <w:t>red</w:t>
      </w:r>
      <w:proofErr w:type="spellEnd"/>
      <w:r>
        <w:t xml:space="preserve"> hie </w:t>
      </w:r>
      <w:proofErr w:type="spellStart"/>
      <w:r>
        <w:t>auffs</w:t>
      </w:r>
      <w:proofErr w:type="spellEnd"/>
      <w:r>
        <w:t xml:space="preserve"> </w:t>
      </w:r>
      <w:proofErr w:type="spellStart"/>
      <w:r>
        <w:t>kürtzest</w:t>
      </w:r>
      <w:proofErr w:type="spellEnd"/>
      <w:r>
        <w:t xml:space="preserve"> </w:t>
      </w:r>
      <w:proofErr w:type="spellStart"/>
      <w:r>
        <w:t>darvon</w:t>
      </w:r>
      <w:proofErr w:type="spellEnd"/>
      <w:r>
        <w:t xml:space="preserve">. </w:t>
      </w:r>
    </w:p>
    <w:p w14:paraId="165ED0E5" w14:textId="77777777" w:rsidR="006662CA" w:rsidRDefault="006662CA" w:rsidP="006662CA">
      <w:pPr>
        <w:pStyle w:val="StandardWeb"/>
      </w:pPr>
      <w:r>
        <w:rPr>
          <w:rStyle w:val="Fett"/>
        </w:rPr>
        <w:t xml:space="preserve">Ain </w:t>
      </w:r>
      <w:proofErr w:type="spellStart"/>
      <w:r>
        <w:rPr>
          <w:rStyle w:val="Fett"/>
        </w:rPr>
        <w:t>aufferstehung</w:t>
      </w:r>
      <w:proofErr w:type="spellEnd"/>
      <w:r>
        <w:rPr>
          <w:rStyle w:val="Fett"/>
        </w:rPr>
        <w:t xml:space="preserve"> des </w:t>
      </w:r>
      <w:proofErr w:type="spellStart"/>
      <w:r>
        <w:rPr>
          <w:rStyle w:val="Fett"/>
        </w:rPr>
        <w:t>flaisch</w:t>
      </w:r>
      <w:proofErr w:type="spellEnd"/>
      <w:r>
        <w:rPr>
          <w:rStyle w:val="Fett"/>
        </w:rPr>
        <w:t xml:space="preserve">. </w:t>
      </w:r>
    </w:p>
    <w:p w14:paraId="4E808BC0"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 </w:t>
      </w:r>
      <w:proofErr w:type="spellStart"/>
      <w:r>
        <w:t>Aufferstehung</w:t>
      </w:r>
      <w:proofErr w:type="spellEnd"/>
      <w:r>
        <w:t xml:space="preserve"> deß </w:t>
      </w:r>
      <w:proofErr w:type="spellStart"/>
      <w:r>
        <w:t>flaisch</w:t>
      </w:r>
      <w:proofErr w:type="spellEnd"/>
      <w:r>
        <w:t xml:space="preserve">? </w:t>
      </w:r>
    </w:p>
    <w:p w14:paraId="347E252F" w14:textId="77777777" w:rsidR="006662CA" w:rsidRDefault="006662CA" w:rsidP="006662CA">
      <w:pPr>
        <w:pStyle w:val="StandardWeb"/>
      </w:pPr>
      <w:proofErr w:type="spellStart"/>
      <w:r>
        <w:t>Ant</w:t>
      </w:r>
      <w:proofErr w:type="spellEnd"/>
      <w:r>
        <w:t>.</w:t>
      </w:r>
      <w:r>
        <w:br/>
        <w:t xml:space="preserve">Ich glaub das ich eben </w:t>
      </w:r>
      <w:proofErr w:type="spellStart"/>
      <w:r>
        <w:t>mitt</w:t>
      </w:r>
      <w:proofErr w:type="spellEnd"/>
      <w:r>
        <w:t xml:space="preserve"> dem </w:t>
      </w:r>
      <w:proofErr w:type="spellStart"/>
      <w:r>
        <w:t>leyb</w:t>
      </w:r>
      <w:proofErr w:type="spellEnd"/>
      <w:r>
        <w:t xml:space="preserve"> / den ich hie trag / der </w:t>
      </w:r>
      <w:proofErr w:type="spellStart"/>
      <w:r>
        <w:t>yetzt</w:t>
      </w:r>
      <w:proofErr w:type="spellEnd"/>
      <w:r>
        <w:t xml:space="preserve"> sterblich ist / den die </w:t>
      </w:r>
      <w:proofErr w:type="spellStart"/>
      <w:r>
        <w:t>würmer</w:t>
      </w:r>
      <w:proofErr w:type="spellEnd"/>
      <w:r>
        <w:t xml:space="preserve"> fressen sollen / am </w:t>
      </w:r>
      <w:proofErr w:type="spellStart"/>
      <w:r>
        <w:t>Jungsten</w:t>
      </w:r>
      <w:proofErr w:type="spellEnd"/>
      <w:r>
        <w:t xml:space="preserve"> tag </w:t>
      </w:r>
      <w:proofErr w:type="spellStart"/>
      <w:r>
        <w:t>widerumb</w:t>
      </w:r>
      <w:proofErr w:type="spellEnd"/>
      <w:r>
        <w:t xml:space="preserve"> erweckt werd. Von der </w:t>
      </w:r>
      <w:proofErr w:type="spellStart"/>
      <w:r>
        <w:t>aufferstehung</w:t>
      </w:r>
      <w:proofErr w:type="spellEnd"/>
      <w:r>
        <w:t xml:space="preserve"> ist oben gesagt worden / in dem </w:t>
      </w:r>
      <w:proofErr w:type="spellStart"/>
      <w:r>
        <w:t>Artickel</w:t>
      </w:r>
      <w:proofErr w:type="spellEnd"/>
      <w:r>
        <w:t xml:space="preserve"> die </w:t>
      </w:r>
      <w:proofErr w:type="spellStart"/>
      <w:r>
        <w:t>aufferstehung</w:t>
      </w:r>
      <w:proofErr w:type="spellEnd"/>
      <w:r>
        <w:t xml:space="preserve"> Christi betreffend. </w:t>
      </w:r>
    </w:p>
    <w:p w14:paraId="66654D25" w14:textId="77777777" w:rsidR="006662CA" w:rsidRDefault="006662CA" w:rsidP="006662CA">
      <w:pPr>
        <w:pStyle w:val="StandardWeb"/>
      </w:pPr>
      <w:r>
        <w:rPr>
          <w:rStyle w:val="Fett"/>
        </w:rPr>
        <w:t xml:space="preserve">Und </w:t>
      </w:r>
      <w:proofErr w:type="spellStart"/>
      <w:r>
        <w:rPr>
          <w:rStyle w:val="Fett"/>
        </w:rPr>
        <w:t>ain</w:t>
      </w:r>
      <w:proofErr w:type="spellEnd"/>
      <w:r>
        <w:rPr>
          <w:rStyle w:val="Fett"/>
        </w:rPr>
        <w:t xml:space="preserve"> </w:t>
      </w:r>
      <w:proofErr w:type="spellStart"/>
      <w:r>
        <w:rPr>
          <w:rStyle w:val="Fett"/>
        </w:rPr>
        <w:t>Ewigs</w:t>
      </w:r>
      <w:proofErr w:type="spellEnd"/>
      <w:r>
        <w:rPr>
          <w:rStyle w:val="Fett"/>
        </w:rPr>
        <w:t xml:space="preserve"> leben.</w:t>
      </w:r>
      <w:r>
        <w:t xml:space="preserve"> </w:t>
      </w:r>
    </w:p>
    <w:p w14:paraId="574D72CF" w14:textId="77777777" w:rsidR="006662CA" w:rsidRDefault="006662CA" w:rsidP="006662CA">
      <w:pPr>
        <w:pStyle w:val="StandardWeb"/>
      </w:pPr>
      <w:r>
        <w:rPr>
          <w:rStyle w:val="Fett"/>
        </w:rPr>
        <w:t xml:space="preserve">Frag. </w:t>
      </w:r>
      <w:r>
        <w:br/>
        <w:t xml:space="preserve">Was </w:t>
      </w:r>
      <w:proofErr w:type="spellStart"/>
      <w:r>
        <w:t>woellen</w:t>
      </w:r>
      <w:proofErr w:type="spellEnd"/>
      <w:r>
        <w:t xml:space="preserve"> dann </w:t>
      </w:r>
      <w:proofErr w:type="spellStart"/>
      <w:r>
        <w:t>dise</w:t>
      </w:r>
      <w:proofErr w:type="spellEnd"/>
      <w:r>
        <w:t xml:space="preserve"> </w:t>
      </w:r>
      <w:proofErr w:type="spellStart"/>
      <w:r>
        <w:t>letste</w:t>
      </w:r>
      <w:proofErr w:type="spellEnd"/>
      <w:r>
        <w:t xml:space="preserve"> </w:t>
      </w:r>
      <w:proofErr w:type="spellStart"/>
      <w:r>
        <w:t>wort</w:t>
      </w:r>
      <w:proofErr w:type="spellEnd"/>
      <w:r>
        <w:t xml:space="preserve"> / Und </w:t>
      </w:r>
      <w:proofErr w:type="spellStart"/>
      <w:r>
        <w:t>ain</w:t>
      </w:r>
      <w:proofErr w:type="spellEnd"/>
      <w:r>
        <w:t xml:space="preserve"> </w:t>
      </w:r>
      <w:proofErr w:type="spellStart"/>
      <w:r>
        <w:t>ewigs</w:t>
      </w:r>
      <w:proofErr w:type="spellEnd"/>
      <w:r>
        <w:t xml:space="preserve"> leben? </w:t>
      </w:r>
    </w:p>
    <w:p w14:paraId="513A5E64" w14:textId="77777777" w:rsidR="006662CA" w:rsidRDefault="006662CA" w:rsidP="006662CA">
      <w:pPr>
        <w:pStyle w:val="StandardWeb"/>
      </w:pPr>
      <w:proofErr w:type="spellStart"/>
      <w:r>
        <w:t>Ant</w:t>
      </w:r>
      <w:proofErr w:type="spellEnd"/>
      <w:r>
        <w:t>.</w:t>
      </w:r>
      <w:r>
        <w:br/>
        <w:t xml:space="preserve">ich glaub und </w:t>
      </w:r>
      <w:proofErr w:type="spellStart"/>
      <w:r>
        <w:t>wayß</w:t>
      </w:r>
      <w:proofErr w:type="spellEnd"/>
      <w:r>
        <w:t xml:space="preserve"> </w:t>
      </w:r>
      <w:proofErr w:type="spellStart"/>
      <w:r>
        <w:t>auß</w:t>
      </w:r>
      <w:proofErr w:type="spellEnd"/>
      <w:r>
        <w:t xml:space="preserve"> </w:t>
      </w:r>
      <w:proofErr w:type="spellStart"/>
      <w:r>
        <w:t>Goettlicher</w:t>
      </w:r>
      <w:proofErr w:type="spellEnd"/>
      <w:r>
        <w:t xml:space="preserve"> </w:t>
      </w:r>
      <w:proofErr w:type="spellStart"/>
      <w:r>
        <w:t>schrifft</w:t>
      </w:r>
      <w:proofErr w:type="spellEnd"/>
      <w:r>
        <w:t xml:space="preserve"> / das nach </w:t>
      </w:r>
      <w:proofErr w:type="spellStart"/>
      <w:r>
        <w:t>disem</w:t>
      </w:r>
      <w:proofErr w:type="spellEnd"/>
      <w:r>
        <w:t xml:space="preserve"> </w:t>
      </w:r>
      <w:proofErr w:type="spellStart"/>
      <w:r>
        <w:t>ellenden</w:t>
      </w:r>
      <w:proofErr w:type="spellEnd"/>
      <w:r>
        <w:t xml:space="preserve"> </w:t>
      </w:r>
      <w:proofErr w:type="spellStart"/>
      <w:r>
        <w:t>zergengklichen</w:t>
      </w:r>
      <w:proofErr w:type="spellEnd"/>
      <w:r>
        <w:t xml:space="preserve"> leben / ist </w:t>
      </w:r>
      <w:proofErr w:type="spellStart"/>
      <w:r>
        <w:t>ain</w:t>
      </w:r>
      <w:proofErr w:type="spellEnd"/>
      <w:r>
        <w:t xml:space="preserve"> </w:t>
      </w:r>
      <w:proofErr w:type="spellStart"/>
      <w:r>
        <w:t>herlichs</w:t>
      </w:r>
      <w:proofErr w:type="spellEnd"/>
      <w:r>
        <w:t xml:space="preserve"> / </w:t>
      </w:r>
      <w:proofErr w:type="spellStart"/>
      <w:r>
        <w:t>saeligs</w:t>
      </w:r>
      <w:proofErr w:type="spellEnd"/>
      <w:r>
        <w:t xml:space="preserve"> / </w:t>
      </w:r>
      <w:proofErr w:type="spellStart"/>
      <w:r>
        <w:t>unnd</w:t>
      </w:r>
      <w:proofErr w:type="spellEnd"/>
      <w:r>
        <w:t xml:space="preserve"> </w:t>
      </w:r>
      <w:proofErr w:type="spellStart"/>
      <w:r>
        <w:t>ewigs</w:t>
      </w:r>
      <w:proofErr w:type="spellEnd"/>
      <w:r>
        <w:t xml:space="preserve"> leben / </w:t>
      </w:r>
      <w:proofErr w:type="spellStart"/>
      <w:r>
        <w:t>welchs</w:t>
      </w:r>
      <w:proofErr w:type="spellEnd"/>
      <w:r>
        <w:t xml:space="preserve"> all </w:t>
      </w:r>
      <w:proofErr w:type="spellStart"/>
      <w:r>
        <w:t>glaeubig</w:t>
      </w:r>
      <w:proofErr w:type="spellEnd"/>
      <w:r>
        <w:t xml:space="preserve"> und </w:t>
      </w:r>
      <w:proofErr w:type="spellStart"/>
      <w:r>
        <w:t>außerwoelt</w:t>
      </w:r>
      <w:proofErr w:type="spellEnd"/>
      <w:r>
        <w:t xml:space="preserve"> Gottes / mit Christo </w:t>
      </w:r>
      <w:proofErr w:type="spellStart"/>
      <w:r>
        <w:t>werdn</w:t>
      </w:r>
      <w:proofErr w:type="spellEnd"/>
      <w:r>
        <w:t xml:space="preserve"> in </w:t>
      </w:r>
      <w:proofErr w:type="spellStart"/>
      <w:r>
        <w:t>ewigkait</w:t>
      </w:r>
      <w:proofErr w:type="spellEnd"/>
      <w:r>
        <w:t xml:space="preserve"> besitzen. </w:t>
      </w:r>
    </w:p>
    <w:p w14:paraId="47441172" w14:textId="77777777" w:rsidR="006662CA" w:rsidRDefault="006662CA" w:rsidP="006662CA">
      <w:pPr>
        <w:pStyle w:val="StandardWeb"/>
      </w:pPr>
      <w:r>
        <w:rPr>
          <w:rStyle w:val="Fett"/>
        </w:rPr>
        <w:t xml:space="preserve">Frag. </w:t>
      </w:r>
      <w:r>
        <w:br/>
      </w:r>
      <w:proofErr w:type="spellStart"/>
      <w:r>
        <w:t>Wa</w:t>
      </w:r>
      <w:proofErr w:type="spellEnd"/>
      <w:r>
        <w:t xml:space="preserve"> </w:t>
      </w:r>
      <w:proofErr w:type="spellStart"/>
      <w:r>
        <w:t>stat</w:t>
      </w:r>
      <w:proofErr w:type="spellEnd"/>
      <w:r>
        <w:t xml:space="preserve"> das </w:t>
      </w:r>
      <w:proofErr w:type="spellStart"/>
      <w:r>
        <w:t>geschriben</w:t>
      </w:r>
      <w:proofErr w:type="spellEnd"/>
      <w:r>
        <w:t xml:space="preserve">? </w:t>
      </w:r>
    </w:p>
    <w:p w14:paraId="195E2A91" w14:textId="77777777" w:rsidR="006662CA" w:rsidRDefault="006662CA" w:rsidP="006662CA">
      <w:pPr>
        <w:pStyle w:val="StandardWeb"/>
      </w:pPr>
      <w:proofErr w:type="spellStart"/>
      <w:r>
        <w:t>Ant</w:t>
      </w:r>
      <w:proofErr w:type="spellEnd"/>
      <w:r>
        <w:t>.</w:t>
      </w:r>
      <w:r>
        <w:br/>
        <w:t xml:space="preserve">Johan. 3. Wer an </w:t>
      </w:r>
      <w:proofErr w:type="spellStart"/>
      <w:r>
        <w:t>jn</w:t>
      </w:r>
      <w:proofErr w:type="spellEnd"/>
      <w:r>
        <w:t xml:space="preserve"> glaubt der </w:t>
      </w:r>
      <w:proofErr w:type="spellStart"/>
      <w:r>
        <w:t>wirt</w:t>
      </w:r>
      <w:proofErr w:type="spellEnd"/>
      <w:r>
        <w:t xml:space="preserve"> </w:t>
      </w:r>
      <w:proofErr w:type="spellStart"/>
      <w:r>
        <w:t>nit</w:t>
      </w:r>
      <w:proofErr w:type="spellEnd"/>
      <w:r>
        <w:t xml:space="preserve"> verloren / sonder hat das ewig leben. Johan. II. Wer da liebt / und glaubt an mich / der </w:t>
      </w:r>
      <w:proofErr w:type="spellStart"/>
      <w:r>
        <w:t>wirt</w:t>
      </w:r>
      <w:proofErr w:type="spellEnd"/>
      <w:r>
        <w:t xml:space="preserve"> </w:t>
      </w:r>
      <w:proofErr w:type="spellStart"/>
      <w:r>
        <w:t>nit</w:t>
      </w:r>
      <w:proofErr w:type="spellEnd"/>
      <w:r>
        <w:t xml:space="preserve"> sterben </w:t>
      </w:r>
      <w:proofErr w:type="spellStart"/>
      <w:r>
        <w:t>ewigklich</w:t>
      </w:r>
      <w:proofErr w:type="spellEnd"/>
      <w:r>
        <w:t xml:space="preserve"> / </w:t>
      </w:r>
      <w:proofErr w:type="spellStart"/>
      <w:r>
        <w:t>Darumb</w:t>
      </w:r>
      <w:proofErr w:type="spellEnd"/>
      <w:r>
        <w:t xml:space="preserve"> glaub ich / das wir nach </w:t>
      </w:r>
      <w:proofErr w:type="spellStart"/>
      <w:r>
        <w:t>disem</w:t>
      </w:r>
      <w:proofErr w:type="spellEnd"/>
      <w:r>
        <w:t xml:space="preserve"> </w:t>
      </w:r>
      <w:proofErr w:type="spellStart"/>
      <w:r>
        <w:t>zeyt</w:t>
      </w:r>
      <w:proofErr w:type="spellEnd"/>
      <w:r>
        <w:t xml:space="preserve"> / </w:t>
      </w:r>
      <w:proofErr w:type="spellStart"/>
      <w:r>
        <w:t>ewigklich</w:t>
      </w:r>
      <w:proofErr w:type="spellEnd"/>
      <w:r>
        <w:t xml:space="preserve"> leben / Dann das gut / das </w:t>
      </w:r>
      <w:proofErr w:type="spellStart"/>
      <w:r>
        <w:t>kain</w:t>
      </w:r>
      <w:proofErr w:type="spellEnd"/>
      <w:r>
        <w:t xml:space="preserve"> </w:t>
      </w:r>
      <w:proofErr w:type="spellStart"/>
      <w:r>
        <w:t>mangel</w:t>
      </w:r>
      <w:proofErr w:type="spellEnd"/>
      <w:r>
        <w:t xml:space="preserve"> </w:t>
      </w:r>
      <w:proofErr w:type="spellStart"/>
      <w:r>
        <w:t>hatt</w:t>
      </w:r>
      <w:proofErr w:type="spellEnd"/>
      <w:r>
        <w:t xml:space="preserve"> / das </w:t>
      </w:r>
      <w:proofErr w:type="spellStart"/>
      <w:r>
        <w:t>troest</w:t>
      </w:r>
      <w:proofErr w:type="spellEnd"/>
      <w:r>
        <w:t xml:space="preserve"> </w:t>
      </w:r>
      <w:proofErr w:type="spellStart"/>
      <w:r>
        <w:t>ewigklich</w:t>
      </w:r>
      <w:proofErr w:type="spellEnd"/>
      <w:r>
        <w:t xml:space="preserve"> / alle die / so sich deß mit rechtem </w:t>
      </w:r>
      <w:proofErr w:type="spellStart"/>
      <w:r>
        <w:t>vertrawen</w:t>
      </w:r>
      <w:proofErr w:type="spellEnd"/>
      <w:r>
        <w:t xml:space="preserve"> zu </w:t>
      </w:r>
      <w:proofErr w:type="spellStart"/>
      <w:r>
        <w:t>jm</w:t>
      </w:r>
      <w:proofErr w:type="spellEnd"/>
      <w:r>
        <w:t xml:space="preserve"> versehen haben. </w:t>
      </w:r>
    </w:p>
    <w:p w14:paraId="4C93C295" w14:textId="77777777" w:rsidR="006662CA" w:rsidRDefault="006662CA" w:rsidP="006662CA">
      <w:pPr>
        <w:pStyle w:val="StandardWeb"/>
      </w:pPr>
      <w:r>
        <w:rPr>
          <w:rStyle w:val="Fett"/>
        </w:rPr>
        <w:t xml:space="preserve">Frag. </w:t>
      </w:r>
      <w:r>
        <w:br/>
        <w:t xml:space="preserve">Sagt doch die </w:t>
      </w:r>
      <w:proofErr w:type="spellStart"/>
      <w:r>
        <w:t>schrifft</w:t>
      </w:r>
      <w:proofErr w:type="spellEnd"/>
      <w:r>
        <w:t xml:space="preserve"> von den </w:t>
      </w:r>
      <w:proofErr w:type="spellStart"/>
      <w:r>
        <w:t>abgestorbnen</w:t>
      </w:r>
      <w:proofErr w:type="spellEnd"/>
      <w:r>
        <w:t xml:space="preserve"> / </w:t>
      </w:r>
      <w:proofErr w:type="spellStart"/>
      <w:r>
        <w:t>sy</w:t>
      </w:r>
      <w:proofErr w:type="spellEnd"/>
      <w:r>
        <w:t xml:space="preserve"> schlaffen? </w:t>
      </w:r>
    </w:p>
    <w:p w14:paraId="5B9CBA06" w14:textId="77777777" w:rsidR="006662CA" w:rsidRDefault="006662CA" w:rsidP="006662CA">
      <w:pPr>
        <w:pStyle w:val="StandardWeb"/>
      </w:pPr>
      <w:proofErr w:type="spellStart"/>
      <w:r>
        <w:t>Ant</w:t>
      </w:r>
      <w:proofErr w:type="spellEnd"/>
      <w:r>
        <w:t>.</w:t>
      </w:r>
      <w:r>
        <w:br/>
        <w:t xml:space="preserve">Das </w:t>
      </w:r>
      <w:proofErr w:type="spellStart"/>
      <w:r>
        <w:t>woertlin</w:t>
      </w:r>
      <w:proofErr w:type="spellEnd"/>
      <w:r>
        <w:t xml:space="preserve"> / Schlaffen / </w:t>
      </w:r>
      <w:proofErr w:type="spellStart"/>
      <w:r>
        <w:t>würt</w:t>
      </w:r>
      <w:proofErr w:type="spellEnd"/>
      <w:r>
        <w:t xml:space="preserve"> in der </w:t>
      </w:r>
      <w:proofErr w:type="spellStart"/>
      <w:r>
        <w:t>schrifft</w:t>
      </w:r>
      <w:proofErr w:type="spellEnd"/>
      <w:r>
        <w:t xml:space="preserve"> für </w:t>
      </w:r>
      <w:proofErr w:type="spellStart"/>
      <w:r>
        <w:t>leiplich</w:t>
      </w:r>
      <w:proofErr w:type="spellEnd"/>
      <w:r>
        <w:t xml:space="preserve"> gestorben genommen / trifft </w:t>
      </w:r>
      <w:proofErr w:type="spellStart"/>
      <w:r>
        <w:t>allain</w:t>
      </w:r>
      <w:proofErr w:type="spellEnd"/>
      <w:r>
        <w:t xml:space="preserve"> den leib / und </w:t>
      </w:r>
      <w:proofErr w:type="spellStart"/>
      <w:r>
        <w:t>nit</w:t>
      </w:r>
      <w:proofErr w:type="spellEnd"/>
      <w:r>
        <w:t xml:space="preserve"> die </w:t>
      </w:r>
      <w:proofErr w:type="spellStart"/>
      <w:r>
        <w:t>seel</w:t>
      </w:r>
      <w:proofErr w:type="spellEnd"/>
      <w:r>
        <w:t xml:space="preserve"> an / </w:t>
      </w:r>
      <w:proofErr w:type="spellStart"/>
      <w:r>
        <w:t>darumb</w:t>
      </w:r>
      <w:proofErr w:type="spellEnd"/>
      <w:r>
        <w:t xml:space="preserve"> irren die so da sagen / unser </w:t>
      </w:r>
      <w:proofErr w:type="spellStart"/>
      <w:r>
        <w:t>leyb</w:t>
      </w:r>
      <w:proofErr w:type="spellEnd"/>
      <w:r>
        <w:t xml:space="preserve"> und </w:t>
      </w:r>
      <w:proofErr w:type="spellStart"/>
      <w:r>
        <w:t>seel</w:t>
      </w:r>
      <w:proofErr w:type="spellEnd"/>
      <w:r>
        <w:t xml:space="preserve"> / Schlaffen mit </w:t>
      </w:r>
      <w:proofErr w:type="spellStart"/>
      <w:r>
        <w:t>ainander</w:t>
      </w:r>
      <w:proofErr w:type="spellEnd"/>
      <w:r>
        <w:t xml:space="preserve"> biß an Jüngsten tag / Christus spricht zum Schacher / </w:t>
      </w:r>
      <w:proofErr w:type="spellStart"/>
      <w:r>
        <w:t>heüt</w:t>
      </w:r>
      <w:proofErr w:type="spellEnd"/>
      <w:r>
        <w:t xml:space="preserve"> </w:t>
      </w:r>
      <w:proofErr w:type="spellStart"/>
      <w:r>
        <w:t>würstu</w:t>
      </w:r>
      <w:proofErr w:type="spellEnd"/>
      <w:r>
        <w:t xml:space="preserve"> bey mir sein im </w:t>
      </w:r>
      <w:proofErr w:type="spellStart"/>
      <w:r>
        <w:t>Paradeyß</w:t>
      </w:r>
      <w:proofErr w:type="spellEnd"/>
      <w:r>
        <w:t xml:space="preserve"> / das ist in </w:t>
      </w:r>
      <w:proofErr w:type="spellStart"/>
      <w:r>
        <w:t>frewden</w:t>
      </w:r>
      <w:proofErr w:type="spellEnd"/>
      <w:r>
        <w:t xml:space="preserve">. Wer </w:t>
      </w:r>
      <w:proofErr w:type="spellStart"/>
      <w:r>
        <w:t>wolt</w:t>
      </w:r>
      <w:proofErr w:type="spellEnd"/>
      <w:r>
        <w:t xml:space="preserve"> glauben / das Christus den </w:t>
      </w:r>
      <w:proofErr w:type="spellStart"/>
      <w:r>
        <w:t>ainigen</w:t>
      </w:r>
      <w:proofErr w:type="spellEnd"/>
      <w:r>
        <w:t xml:space="preserve"> </w:t>
      </w:r>
      <w:proofErr w:type="spellStart"/>
      <w:r>
        <w:t>morder</w:t>
      </w:r>
      <w:proofErr w:type="spellEnd"/>
      <w:r>
        <w:t xml:space="preserve"> </w:t>
      </w:r>
      <w:proofErr w:type="spellStart"/>
      <w:r>
        <w:t>solt</w:t>
      </w:r>
      <w:proofErr w:type="spellEnd"/>
      <w:r>
        <w:t xml:space="preserve"> mit </w:t>
      </w:r>
      <w:proofErr w:type="spellStart"/>
      <w:r>
        <w:t>jm</w:t>
      </w:r>
      <w:proofErr w:type="spellEnd"/>
      <w:r>
        <w:t xml:space="preserve"> in </w:t>
      </w:r>
      <w:proofErr w:type="spellStart"/>
      <w:r>
        <w:t>froed</w:t>
      </w:r>
      <w:proofErr w:type="spellEnd"/>
      <w:r>
        <w:t xml:space="preserve"> </w:t>
      </w:r>
      <w:proofErr w:type="spellStart"/>
      <w:r>
        <w:t>gefuert</w:t>
      </w:r>
      <w:proofErr w:type="spellEnd"/>
      <w:r>
        <w:t xml:space="preserve"> haben / Aber sein </w:t>
      </w:r>
      <w:proofErr w:type="spellStart"/>
      <w:r>
        <w:t>mutter</w:t>
      </w:r>
      <w:proofErr w:type="spellEnd"/>
      <w:r>
        <w:t xml:space="preserve"> / und all ander </w:t>
      </w:r>
      <w:proofErr w:type="spellStart"/>
      <w:r>
        <w:t>außerwoelt</w:t>
      </w:r>
      <w:proofErr w:type="spellEnd"/>
      <w:r>
        <w:t xml:space="preserve"> / beraubte er </w:t>
      </w:r>
      <w:proofErr w:type="spellStart"/>
      <w:r>
        <w:t>seynes</w:t>
      </w:r>
      <w:proofErr w:type="spellEnd"/>
      <w:r>
        <w:t xml:space="preserve"> angesichts biß an Jüngsten tag. Paulus spricht / Ich </w:t>
      </w:r>
      <w:proofErr w:type="spellStart"/>
      <w:r>
        <w:t>beger</w:t>
      </w:r>
      <w:proofErr w:type="spellEnd"/>
      <w:r>
        <w:t xml:space="preserve"> entlediget zu werden / das ich bey Christo sey. Da sehen wir / das die </w:t>
      </w:r>
      <w:proofErr w:type="spellStart"/>
      <w:r>
        <w:t>außerwoelten</w:t>
      </w:r>
      <w:proofErr w:type="spellEnd"/>
      <w:r>
        <w:t xml:space="preserve"> so hie vom </w:t>
      </w:r>
      <w:proofErr w:type="spellStart"/>
      <w:r>
        <w:t>land</w:t>
      </w:r>
      <w:proofErr w:type="spellEnd"/>
      <w:r>
        <w:t xml:space="preserve"> </w:t>
      </w:r>
      <w:proofErr w:type="spellStart"/>
      <w:r>
        <w:t>faren</w:t>
      </w:r>
      <w:proofErr w:type="spellEnd"/>
      <w:r>
        <w:t xml:space="preserve"> / dort von stund an zu herberg </w:t>
      </w:r>
      <w:proofErr w:type="spellStart"/>
      <w:r>
        <w:t>seind</w:t>
      </w:r>
      <w:proofErr w:type="spellEnd"/>
      <w:r>
        <w:t xml:space="preserve"> / wie Christus </w:t>
      </w:r>
      <w:proofErr w:type="spellStart"/>
      <w:r>
        <w:t>selbs</w:t>
      </w:r>
      <w:proofErr w:type="spellEnd"/>
      <w:r>
        <w:t xml:space="preserve"> leert Johan. am 5. Da sagt er / Das </w:t>
      </w:r>
      <w:proofErr w:type="spellStart"/>
      <w:r>
        <w:t>sy</w:t>
      </w:r>
      <w:proofErr w:type="spellEnd"/>
      <w:r>
        <w:t xml:space="preserve"> vom Todt ins leben gangen. </w:t>
      </w:r>
    </w:p>
    <w:p w14:paraId="2699679A" w14:textId="77777777" w:rsidR="006662CA" w:rsidRDefault="006662CA" w:rsidP="006662CA">
      <w:pPr>
        <w:pStyle w:val="StandardWeb"/>
      </w:pPr>
      <w:r>
        <w:rPr>
          <w:rStyle w:val="Fett"/>
        </w:rPr>
        <w:t xml:space="preserve">Amen. </w:t>
      </w:r>
    </w:p>
    <w:p w14:paraId="6628363E" w14:textId="77777777" w:rsidR="006662CA" w:rsidRDefault="006662CA" w:rsidP="006662CA">
      <w:pPr>
        <w:pStyle w:val="StandardWeb"/>
      </w:pPr>
      <w:r>
        <w:rPr>
          <w:rStyle w:val="Fett"/>
        </w:rPr>
        <w:t xml:space="preserve">Frag. </w:t>
      </w:r>
      <w:r>
        <w:br/>
      </w:r>
      <w:proofErr w:type="spellStart"/>
      <w:r>
        <w:t>Warumb</w:t>
      </w:r>
      <w:proofErr w:type="spellEnd"/>
      <w:r>
        <w:t xml:space="preserve"> sprichst du zu </w:t>
      </w:r>
      <w:proofErr w:type="spellStart"/>
      <w:r>
        <w:t>letst</w:t>
      </w:r>
      <w:proofErr w:type="spellEnd"/>
      <w:r>
        <w:t xml:space="preserve"> Amen? </w:t>
      </w:r>
      <w:proofErr w:type="spellStart"/>
      <w:r>
        <w:t>Antwurt</w:t>
      </w:r>
      <w:proofErr w:type="spellEnd"/>
      <w:r>
        <w:t xml:space="preserve">. Mit dem </w:t>
      </w:r>
      <w:proofErr w:type="spellStart"/>
      <w:r>
        <w:t>wort</w:t>
      </w:r>
      <w:proofErr w:type="spellEnd"/>
      <w:r>
        <w:t xml:space="preserve"> </w:t>
      </w:r>
      <w:proofErr w:type="spellStart"/>
      <w:r>
        <w:t>bestaetige</w:t>
      </w:r>
      <w:proofErr w:type="spellEnd"/>
      <w:r>
        <w:t xml:space="preserve"> ich meinen glauben / und bekenn das diß alles war sey / und wünsch allen </w:t>
      </w:r>
      <w:proofErr w:type="spellStart"/>
      <w:r>
        <w:t>glaeubigen</w:t>
      </w:r>
      <w:proofErr w:type="spellEnd"/>
      <w:r>
        <w:t xml:space="preserve"> das ewig leben. </w:t>
      </w:r>
    </w:p>
    <w:p w14:paraId="2FB5C450" w14:textId="77777777" w:rsidR="006662CA" w:rsidRDefault="006662CA" w:rsidP="006662CA">
      <w:pPr>
        <w:pStyle w:val="StandardWeb"/>
      </w:pPr>
      <w:r>
        <w:rPr>
          <w:rStyle w:val="Fett"/>
        </w:rPr>
        <w:t xml:space="preserve">Von dem Vatter </w:t>
      </w:r>
      <w:proofErr w:type="spellStart"/>
      <w:r>
        <w:rPr>
          <w:rStyle w:val="Fett"/>
        </w:rPr>
        <w:t>unnser</w:t>
      </w:r>
      <w:proofErr w:type="spellEnd"/>
      <w:r>
        <w:rPr>
          <w:rStyle w:val="Fett"/>
        </w:rPr>
        <w:t>.</w:t>
      </w:r>
      <w:r>
        <w:t xml:space="preserve"> </w:t>
      </w:r>
    </w:p>
    <w:p w14:paraId="6B38F818" w14:textId="77777777" w:rsidR="006662CA" w:rsidRDefault="006662CA" w:rsidP="006662CA">
      <w:pPr>
        <w:pStyle w:val="StandardWeb"/>
      </w:pPr>
      <w:r>
        <w:rPr>
          <w:rStyle w:val="Fett"/>
        </w:rPr>
        <w:t xml:space="preserve">Frag. </w:t>
      </w:r>
      <w:r>
        <w:br/>
        <w:t xml:space="preserve">Wann du nun glaubst / und in </w:t>
      </w:r>
      <w:proofErr w:type="spellStart"/>
      <w:r>
        <w:t>Got</w:t>
      </w:r>
      <w:proofErr w:type="spellEnd"/>
      <w:r>
        <w:t xml:space="preserve"> </w:t>
      </w:r>
      <w:proofErr w:type="spellStart"/>
      <w:r>
        <w:t>vertrawest</w:t>
      </w:r>
      <w:proofErr w:type="spellEnd"/>
      <w:r>
        <w:t xml:space="preserve"> wie der Glaub </w:t>
      </w:r>
      <w:proofErr w:type="spellStart"/>
      <w:r>
        <w:t>außweyßt</w:t>
      </w:r>
      <w:proofErr w:type="spellEnd"/>
      <w:r>
        <w:t xml:space="preserve"> / </w:t>
      </w:r>
      <w:proofErr w:type="spellStart"/>
      <w:r>
        <w:t>Thustu</w:t>
      </w:r>
      <w:proofErr w:type="spellEnd"/>
      <w:r>
        <w:t xml:space="preserve"> nichts </w:t>
      </w:r>
      <w:proofErr w:type="spellStart"/>
      <w:r>
        <w:t>mer</w:t>
      </w:r>
      <w:proofErr w:type="spellEnd"/>
      <w:r>
        <w:t xml:space="preserve">? </w:t>
      </w:r>
    </w:p>
    <w:p w14:paraId="0392920E" w14:textId="77777777" w:rsidR="006662CA" w:rsidRDefault="006662CA" w:rsidP="006662CA">
      <w:pPr>
        <w:pStyle w:val="StandardWeb"/>
      </w:pPr>
      <w:proofErr w:type="spellStart"/>
      <w:r>
        <w:t>Ant</w:t>
      </w:r>
      <w:proofErr w:type="spellEnd"/>
      <w:r>
        <w:t>.</w:t>
      </w:r>
      <w:r>
        <w:br/>
        <w:t xml:space="preserve">Wie ich durch den glauben mich alles guts zu Gott </w:t>
      </w:r>
      <w:proofErr w:type="spellStart"/>
      <w:r>
        <w:t>versich</w:t>
      </w:r>
      <w:proofErr w:type="spellEnd"/>
      <w:r>
        <w:t xml:space="preserve"> / also such ich auch bey </w:t>
      </w:r>
      <w:proofErr w:type="spellStart"/>
      <w:r>
        <w:t>jm</w:t>
      </w:r>
      <w:proofErr w:type="spellEnd"/>
      <w:r>
        <w:t xml:space="preserve"> / was mir not ist zu haben </w:t>
      </w:r>
    </w:p>
    <w:p w14:paraId="28F9D4C4" w14:textId="77777777" w:rsidR="006662CA" w:rsidRDefault="006662CA" w:rsidP="006662CA">
      <w:pPr>
        <w:pStyle w:val="StandardWeb"/>
      </w:pPr>
      <w:r>
        <w:rPr>
          <w:rStyle w:val="Fett"/>
        </w:rPr>
        <w:t xml:space="preserve">Frag. </w:t>
      </w:r>
      <w:r>
        <w:br/>
        <w:t xml:space="preserve">Wie suchst du </w:t>
      </w:r>
      <w:proofErr w:type="spellStart"/>
      <w:r>
        <w:t>sollichs</w:t>
      </w:r>
      <w:proofErr w:type="spellEnd"/>
      <w:r>
        <w:t xml:space="preserve">? </w:t>
      </w:r>
    </w:p>
    <w:p w14:paraId="13642717" w14:textId="77777777" w:rsidR="006662CA" w:rsidRDefault="006662CA" w:rsidP="006662CA">
      <w:pPr>
        <w:pStyle w:val="StandardWeb"/>
      </w:pPr>
      <w:proofErr w:type="spellStart"/>
      <w:r>
        <w:t>Ant</w:t>
      </w:r>
      <w:proofErr w:type="spellEnd"/>
      <w:r>
        <w:t>.</w:t>
      </w:r>
      <w:r>
        <w:br/>
        <w:t xml:space="preserve">Durch </w:t>
      </w:r>
      <w:proofErr w:type="spellStart"/>
      <w:r>
        <w:t>ain</w:t>
      </w:r>
      <w:proofErr w:type="spellEnd"/>
      <w:r>
        <w:t xml:space="preserve"> ernstlich gebet. </w:t>
      </w:r>
    </w:p>
    <w:p w14:paraId="043C6690" w14:textId="77777777" w:rsidR="006662CA" w:rsidRDefault="006662CA" w:rsidP="006662CA">
      <w:pPr>
        <w:pStyle w:val="StandardWeb"/>
      </w:pPr>
      <w:r>
        <w:rPr>
          <w:rStyle w:val="Fett"/>
        </w:rPr>
        <w:t xml:space="preserve">Frag. </w:t>
      </w:r>
      <w:r>
        <w:br/>
        <w:t xml:space="preserve">Wie </w:t>
      </w:r>
      <w:proofErr w:type="spellStart"/>
      <w:r>
        <w:t>bettestu</w:t>
      </w:r>
      <w:proofErr w:type="spellEnd"/>
      <w:r>
        <w:t xml:space="preserve"> aber? </w:t>
      </w:r>
    </w:p>
    <w:p w14:paraId="1C37678C" w14:textId="77777777" w:rsidR="006662CA" w:rsidRDefault="006662CA" w:rsidP="006662CA">
      <w:pPr>
        <w:pStyle w:val="StandardWeb"/>
      </w:pPr>
      <w:proofErr w:type="spellStart"/>
      <w:r>
        <w:t>Ant</w:t>
      </w:r>
      <w:proofErr w:type="spellEnd"/>
      <w:r>
        <w:t>.</w:t>
      </w:r>
      <w:r>
        <w:br/>
        <w:t xml:space="preserve">Ich </w:t>
      </w:r>
      <w:proofErr w:type="spellStart"/>
      <w:r>
        <w:t>bett</w:t>
      </w:r>
      <w:proofErr w:type="spellEnd"/>
      <w:r>
        <w:t xml:space="preserve"> </w:t>
      </w:r>
      <w:proofErr w:type="spellStart"/>
      <w:r>
        <w:t>mer</w:t>
      </w:r>
      <w:proofErr w:type="spellEnd"/>
      <w:r>
        <w:t xml:space="preserve"> mit </w:t>
      </w:r>
      <w:proofErr w:type="spellStart"/>
      <w:r>
        <w:t>gedencken</w:t>
      </w:r>
      <w:proofErr w:type="spellEnd"/>
      <w:r>
        <w:t xml:space="preserve"> und </w:t>
      </w:r>
      <w:proofErr w:type="spellStart"/>
      <w:r>
        <w:t>begyrden</w:t>
      </w:r>
      <w:proofErr w:type="spellEnd"/>
      <w:r>
        <w:t xml:space="preserve"> / dann mit worten. </w:t>
      </w:r>
    </w:p>
    <w:p w14:paraId="148C3968" w14:textId="77777777" w:rsidR="006662CA" w:rsidRDefault="006662CA" w:rsidP="006662CA">
      <w:pPr>
        <w:pStyle w:val="StandardWeb"/>
      </w:pPr>
      <w:r>
        <w:rPr>
          <w:rStyle w:val="Fett"/>
        </w:rPr>
        <w:t xml:space="preserve">Frag. </w:t>
      </w:r>
      <w:r>
        <w:br/>
        <w:t xml:space="preserve">Mit was </w:t>
      </w:r>
      <w:proofErr w:type="spellStart"/>
      <w:r>
        <w:t>begirden</w:t>
      </w:r>
      <w:proofErr w:type="spellEnd"/>
      <w:r>
        <w:t xml:space="preserve">? </w:t>
      </w:r>
    </w:p>
    <w:p w14:paraId="62831290" w14:textId="77777777" w:rsidR="006662CA" w:rsidRDefault="006662CA" w:rsidP="006662CA">
      <w:pPr>
        <w:pStyle w:val="StandardWeb"/>
      </w:pPr>
      <w:proofErr w:type="spellStart"/>
      <w:r>
        <w:t>Ant</w:t>
      </w:r>
      <w:proofErr w:type="spellEnd"/>
      <w:r>
        <w:t>.</w:t>
      </w:r>
      <w:r>
        <w:br/>
        <w:t xml:space="preserve">Ich bitt Gott als meinen lieben Vater / das er sein </w:t>
      </w:r>
      <w:proofErr w:type="spellStart"/>
      <w:r>
        <w:t>eer</w:t>
      </w:r>
      <w:proofErr w:type="spellEnd"/>
      <w:r>
        <w:t xml:space="preserve"> an mir </w:t>
      </w:r>
      <w:proofErr w:type="spellStart"/>
      <w:r>
        <w:t>fürdere</w:t>
      </w:r>
      <w:proofErr w:type="spellEnd"/>
      <w:r>
        <w:t xml:space="preserve"> / und mich mach / wie ich sein </w:t>
      </w:r>
      <w:proofErr w:type="spellStart"/>
      <w:r>
        <w:t>solt</w:t>
      </w:r>
      <w:proofErr w:type="spellEnd"/>
      <w:r>
        <w:t xml:space="preserve"> / das er mir die vergangen </w:t>
      </w:r>
      <w:proofErr w:type="spellStart"/>
      <w:r>
        <w:t>sünd</w:t>
      </w:r>
      <w:proofErr w:type="spellEnd"/>
      <w:r>
        <w:t xml:space="preserve"> </w:t>
      </w:r>
      <w:proofErr w:type="spellStart"/>
      <w:r>
        <w:t>verzeich</w:t>
      </w:r>
      <w:proofErr w:type="spellEnd"/>
      <w:r>
        <w:t xml:space="preserve"> / vor der </w:t>
      </w:r>
      <w:proofErr w:type="spellStart"/>
      <w:r>
        <w:t>künfftigen</w:t>
      </w:r>
      <w:proofErr w:type="spellEnd"/>
      <w:r>
        <w:t xml:space="preserve"> </w:t>
      </w:r>
      <w:proofErr w:type="spellStart"/>
      <w:r>
        <w:t>behuet</w:t>
      </w:r>
      <w:proofErr w:type="spellEnd"/>
      <w:r>
        <w:t xml:space="preserve">. </w:t>
      </w:r>
    </w:p>
    <w:p w14:paraId="596BF89A" w14:textId="77777777" w:rsidR="006662CA" w:rsidRDefault="006662CA" w:rsidP="006662CA">
      <w:pPr>
        <w:pStyle w:val="StandardWeb"/>
      </w:pPr>
      <w:r>
        <w:rPr>
          <w:rStyle w:val="Fett"/>
        </w:rPr>
        <w:t xml:space="preserve">Frag. </w:t>
      </w:r>
      <w:r>
        <w:br/>
        <w:t xml:space="preserve">Brauchst du </w:t>
      </w:r>
      <w:proofErr w:type="spellStart"/>
      <w:r>
        <w:t>kain</w:t>
      </w:r>
      <w:proofErr w:type="spellEnd"/>
      <w:r>
        <w:t xml:space="preserve"> </w:t>
      </w:r>
      <w:proofErr w:type="spellStart"/>
      <w:r>
        <w:t>wort</w:t>
      </w:r>
      <w:proofErr w:type="spellEnd"/>
      <w:r>
        <w:t xml:space="preserve"> in deinen gebet? Hat doch Christus </w:t>
      </w:r>
      <w:proofErr w:type="spellStart"/>
      <w:r>
        <w:t>selbs</w:t>
      </w:r>
      <w:proofErr w:type="spellEnd"/>
      <w:r>
        <w:t xml:space="preserve"> </w:t>
      </w:r>
      <w:proofErr w:type="spellStart"/>
      <w:r>
        <w:t>gelert</w:t>
      </w:r>
      <w:proofErr w:type="spellEnd"/>
      <w:r>
        <w:t xml:space="preserve"> / mit was worten man bitten solle. </w:t>
      </w:r>
    </w:p>
    <w:p w14:paraId="1E2D0111" w14:textId="77777777" w:rsidR="006662CA" w:rsidRDefault="006662CA" w:rsidP="006662CA">
      <w:pPr>
        <w:pStyle w:val="StandardWeb"/>
      </w:pPr>
      <w:proofErr w:type="spellStart"/>
      <w:r>
        <w:t>Ant</w:t>
      </w:r>
      <w:proofErr w:type="spellEnd"/>
      <w:r>
        <w:t>.</w:t>
      </w:r>
      <w:r>
        <w:br/>
        <w:t xml:space="preserve">Christus hat uns </w:t>
      </w:r>
      <w:proofErr w:type="spellStart"/>
      <w:r>
        <w:t>nit</w:t>
      </w:r>
      <w:proofErr w:type="spellEnd"/>
      <w:r>
        <w:t xml:space="preserve"> an die </w:t>
      </w:r>
      <w:proofErr w:type="spellStart"/>
      <w:r>
        <w:t>wort</w:t>
      </w:r>
      <w:proofErr w:type="spellEnd"/>
      <w:r>
        <w:t xml:space="preserve"> </w:t>
      </w:r>
      <w:proofErr w:type="spellStart"/>
      <w:r>
        <w:t>woellen</w:t>
      </w:r>
      <w:proofErr w:type="spellEnd"/>
      <w:r>
        <w:t xml:space="preserve"> binden / sonder uns damit erinnern / was </w:t>
      </w:r>
      <w:proofErr w:type="spellStart"/>
      <w:r>
        <w:t>begirden</w:t>
      </w:r>
      <w:proofErr w:type="spellEnd"/>
      <w:r>
        <w:t xml:space="preserve"> wir im gebet haben sollen / </w:t>
      </w:r>
      <w:proofErr w:type="spellStart"/>
      <w:r>
        <w:t>darumb</w:t>
      </w:r>
      <w:proofErr w:type="spellEnd"/>
      <w:r>
        <w:t xml:space="preserve"> sprich ich auch </w:t>
      </w:r>
      <w:proofErr w:type="spellStart"/>
      <w:r>
        <w:t>ettwasn</w:t>
      </w:r>
      <w:proofErr w:type="spellEnd"/>
      <w:r>
        <w:t xml:space="preserve"> die </w:t>
      </w:r>
      <w:proofErr w:type="spellStart"/>
      <w:r>
        <w:t>wort</w:t>
      </w:r>
      <w:proofErr w:type="spellEnd"/>
      <w:r>
        <w:t xml:space="preserve"> / mich </w:t>
      </w:r>
      <w:proofErr w:type="spellStart"/>
      <w:r>
        <w:t>darmit</w:t>
      </w:r>
      <w:proofErr w:type="spellEnd"/>
      <w:r>
        <w:t xml:space="preserve"> zu </w:t>
      </w:r>
      <w:proofErr w:type="spellStart"/>
      <w:r>
        <w:t>erinneren</w:t>
      </w:r>
      <w:proofErr w:type="spellEnd"/>
      <w:r>
        <w:t xml:space="preserve"> / wann ich aber </w:t>
      </w:r>
      <w:proofErr w:type="spellStart"/>
      <w:r>
        <w:t>inß</w:t>
      </w:r>
      <w:proofErr w:type="spellEnd"/>
      <w:r>
        <w:t xml:space="preserve"> </w:t>
      </w:r>
      <w:proofErr w:type="spellStart"/>
      <w:r>
        <w:t>hertz</w:t>
      </w:r>
      <w:proofErr w:type="spellEnd"/>
      <w:r>
        <w:t xml:space="preserve"> </w:t>
      </w:r>
      <w:proofErr w:type="spellStart"/>
      <w:r>
        <w:t>kumm</w:t>
      </w:r>
      <w:proofErr w:type="spellEnd"/>
      <w:r>
        <w:t xml:space="preserve"> / so laß ich die </w:t>
      </w:r>
      <w:proofErr w:type="spellStart"/>
      <w:r>
        <w:t>wort</w:t>
      </w:r>
      <w:proofErr w:type="spellEnd"/>
      <w:r>
        <w:t xml:space="preserve"> </w:t>
      </w:r>
      <w:proofErr w:type="spellStart"/>
      <w:r>
        <w:t>faren</w:t>
      </w:r>
      <w:proofErr w:type="spellEnd"/>
      <w:r>
        <w:t xml:space="preserve"> / </w:t>
      </w:r>
      <w:proofErr w:type="spellStart"/>
      <w:r>
        <w:t>unnd</w:t>
      </w:r>
      <w:proofErr w:type="spellEnd"/>
      <w:r>
        <w:t xml:space="preserve"> </w:t>
      </w:r>
      <w:proofErr w:type="spellStart"/>
      <w:r>
        <w:t>far</w:t>
      </w:r>
      <w:proofErr w:type="spellEnd"/>
      <w:r>
        <w:t xml:space="preserve"> für mit den </w:t>
      </w:r>
      <w:proofErr w:type="spellStart"/>
      <w:r>
        <w:t>begirden</w:t>
      </w:r>
      <w:proofErr w:type="spellEnd"/>
      <w:r>
        <w:t xml:space="preserve"> deß </w:t>
      </w:r>
      <w:proofErr w:type="spellStart"/>
      <w:r>
        <w:t>hertzens</w:t>
      </w:r>
      <w:proofErr w:type="spellEnd"/>
      <w:r>
        <w:t xml:space="preserve">. </w:t>
      </w:r>
    </w:p>
    <w:p w14:paraId="3F8EA9D7" w14:textId="77777777" w:rsidR="006662CA" w:rsidRDefault="006662CA" w:rsidP="006662CA">
      <w:pPr>
        <w:pStyle w:val="StandardWeb"/>
      </w:pPr>
      <w:r>
        <w:rPr>
          <w:rStyle w:val="Fett"/>
        </w:rPr>
        <w:t xml:space="preserve">Frag. </w:t>
      </w:r>
      <w:r>
        <w:br/>
        <w:t xml:space="preserve">Welche </w:t>
      </w:r>
      <w:proofErr w:type="spellStart"/>
      <w:r>
        <w:t>wort</w:t>
      </w:r>
      <w:proofErr w:type="spellEnd"/>
      <w:r>
        <w:t xml:space="preserve"> </w:t>
      </w:r>
      <w:proofErr w:type="spellStart"/>
      <w:r>
        <w:t>nympstu</w:t>
      </w:r>
      <w:proofErr w:type="spellEnd"/>
      <w:r>
        <w:t xml:space="preserve"> für dich / </w:t>
      </w:r>
      <w:proofErr w:type="spellStart"/>
      <w:r>
        <w:t>dardurch</w:t>
      </w:r>
      <w:proofErr w:type="spellEnd"/>
      <w:r>
        <w:t xml:space="preserve"> du erinnert </w:t>
      </w:r>
      <w:proofErr w:type="spellStart"/>
      <w:r>
        <w:t>würst</w:t>
      </w:r>
      <w:proofErr w:type="spellEnd"/>
      <w:r>
        <w:t xml:space="preserve">? </w:t>
      </w:r>
    </w:p>
    <w:p w14:paraId="5F166D94" w14:textId="77777777" w:rsidR="006662CA" w:rsidRDefault="006662CA" w:rsidP="006662CA">
      <w:pPr>
        <w:pStyle w:val="StandardWeb"/>
      </w:pPr>
      <w:proofErr w:type="spellStart"/>
      <w:r>
        <w:t>Ant</w:t>
      </w:r>
      <w:proofErr w:type="spellEnd"/>
      <w:r>
        <w:t>.</w:t>
      </w:r>
      <w:r>
        <w:br/>
        <w:t xml:space="preserve">Eben die </w:t>
      </w:r>
      <w:proofErr w:type="spellStart"/>
      <w:r>
        <w:t>wort</w:t>
      </w:r>
      <w:proofErr w:type="spellEnd"/>
      <w:r>
        <w:t xml:space="preserve"> die Christus </w:t>
      </w:r>
      <w:proofErr w:type="spellStart"/>
      <w:r>
        <w:t>selbs</w:t>
      </w:r>
      <w:proofErr w:type="spellEnd"/>
      <w:r>
        <w:t xml:space="preserve"> </w:t>
      </w:r>
      <w:proofErr w:type="spellStart"/>
      <w:r>
        <w:t>gelert</w:t>
      </w:r>
      <w:proofErr w:type="spellEnd"/>
      <w:r>
        <w:t xml:space="preserve"> hat / oder </w:t>
      </w:r>
      <w:proofErr w:type="spellStart"/>
      <w:r>
        <w:t>etwan</w:t>
      </w:r>
      <w:proofErr w:type="spellEnd"/>
      <w:r>
        <w:t xml:space="preserve"> </w:t>
      </w:r>
      <w:proofErr w:type="spellStart"/>
      <w:r>
        <w:t>ain</w:t>
      </w:r>
      <w:proofErr w:type="spellEnd"/>
      <w:r>
        <w:t xml:space="preserve"> Psalmen Davids. </w:t>
      </w:r>
    </w:p>
    <w:p w14:paraId="7A76A3C0" w14:textId="77777777" w:rsidR="006662CA" w:rsidRDefault="006662CA" w:rsidP="006662CA">
      <w:pPr>
        <w:pStyle w:val="StandardWeb"/>
      </w:pPr>
      <w:r>
        <w:rPr>
          <w:rStyle w:val="Fett"/>
        </w:rPr>
        <w:t xml:space="preserve">Frag. </w:t>
      </w:r>
      <w:r>
        <w:br/>
        <w:t xml:space="preserve">Wie lauten die </w:t>
      </w:r>
      <w:proofErr w:type="spellStart"/>
      <w:r>
        <w:t>wort</w:t>
      </w:r>
      <w:proofErr w:type="spellEnd"/>
      <w:r>
        <w:t xml:space="preserve"> Christi? </w:t>
      </w:r>
    </w:p>
    <w:p w14:paraId="3474E68D" w14:textId="77777777" w:rsidR="006662CA" w:rsidRDefault="006662CA" w:rsidP="006662CA">
      <w:pPr>
        <w:pStyle w:val="StandardWeb"/>
      </w:pPr>
      <w:proofErr w:type="spellStart"/>
      <w:r>
        <w:t>Ant</w:t>
      </w:r>
      <w:proofErr w:type="spellEnd"/>
      <w:r>
        <w:t>.</w:t>
      </w:r>
      <w:r>
        <w:br/>
        <w:t xml:space="preserve">Vatter unser der du bist etc. </w:t>
      </w:r>
    </w:p>
    <w:p w14:paraId="03BD74FC" w14:textId="77777777" w:rsidR="006662CA" w:rsidRDefault="006662CA" w:rsidP="006662CA">
      <w:pPr>
        <w:pStyle w:val="StandardWeb"/>
      </w:pPr>
      <w:r>
        <w:rPr>
          <w:rStyle w:val="Fett"/>
        </w:rPr>
        <w:t xml:space="preserve">Frag. </w:t>
      </w:r>
      <w:r>
        <w:br/>
        <w:t xml:space="preserve">Sag an </w:t>
      </w:r>
      <w:proofErr w:type="spellStart"/>
      <w:r>
        <w:t>kürtzlich</w:t>
      </w:r>
      <w:proofErr w:type="spellEnd"/>
      <w:r>
        <w:t xml:space="preserve"> / was </w:t>
      </w:r>
      <w:proofErr w:type="spellStart"/>
      <w:r>
        <w:t>begirden</w:t>
      </w:r>
      <w:proofErr w:type="spellEnd"/>
      <w:r>
        <w:t xml:space="preserve"> </w:t>
      </w:r>
      <w:proofErr w:type="spellStart"/>
      <w:r>
        <w:t>hastu</w:t>
      </w:r>
      <w:proofErr w:type="spellEnd"/>
      <w:r>
        <w:t xml:space="preserve"> in </w:t>
      </w:r>
      <w:proofErr w:type="spellStart"/>
      <w:r>
        <w:t>ainen</w:t>
      </w:r>
      <w:proofErr w:type="spellEnd"/>
      <w:r>
        <w:t xml:space="preserve"> </w:t>
      </w:r>
      <w:proofErr w:type="spellStart"/>
      <w:r>
        <w:t>yetlichen</w:t>
      </w:r>
      <w:proofErr w:type="spellEnd"/>
      <w:r>
        <w:t xml:space="preserve"> </w:t>
      </w:r>
      <w:proofErr w:type="spellStart"/>
      <w:r>
        <w:t>wort</w:t>
      </w:r>
      <w:proofErr w:type="spellEnd"/>
      <w:r>
        <w:t xml:space="preserve"> / und was </w:t>
      </w:r>
      <w:proofErr w:type="spellStart"/>
      <w:r>
        <w:t>begert</w:t>
      </w:r>
      <w:proofErr w:type="spellEnd"/>
      <w:r>
        <w:t xml:space="preserve"> man doch im Vatter </w:t>
      </w:r>
      <w:proofErr w:type="spellStart"/>
      <w:r>
        <w:t>unserß</w:t>
      </w:r>
      <w:proofErr w:type="spellEnd"/>
      <w:r>
        <w:t xml:space="preserve"> </w:t>
      </w:r>
    </w:p>
    <w:p w14:paraId="163D9F26" w14:textId="77777777" w:rsidR="006662CA" w:rsidRDefault="006662CA" w:rsidP="006662CA">
      <w:pPr>
        <w:pStyle w:val="StandardWeb"/>
      </w:pPr>
      <w:proofErr w:type="spellStart"/>
      <w:r>
        <w:t>Ant</w:t>
      </w:r>
      <w:proofErr w:type="spellEnd"/>
      <w:r>
        <w:t>.</w:t>
      </w:r>
      <w:r>
        <w:br/>
        <w:t xml:space="preserve">Das Vatter unser </w:t>
      </w:r>
      <w:proofErr w:type="spellStart"/>
      <w:r>
        <w:t>hatt</w:t>
      </w:r>
      <w:proofErr w:type="spellEnd"/>
      <w:r>
        <w:t xml:space="preserve"> </w:t>
      </w:r>
      <w:proofErr w:type="spellStart"/>
      <w:r>
        <w:t>siben</w:t>
      </w:r>
      <w:proofErr w:type="spellEnd"/>
      <w:r>
        <w:t xml:space="preserve"> bitt nach </w:t>
      </w:r>
      <w:proofErr w:type="spellStart"/>
      <w:r>
        <w:t>ainander</w:t>
      </w:r>
      <w:proofErr w:type="spellEnd"/>
      <w:r>
        <w:t xml:space="preserve">. </w:t>
      </w:r>
    </w:p>
    <w:p w14:paraId="550F1FBD" w14:textId="77777777" w:rsidR="006662CA" w:rsidRDefault="006662CA" w:rsidP="006662CA">
      <w:pPr>
        <w:pStyle w:val="StandardWeb"/>
      </w:pPr>
      <w:r>
        <w:rPr>
          <w:rStyle w:val="Fett"/>
        </w:rPr>
        <w:t xml:space="preserve">Frag. </w:t>
      </w:r>
      <w:r>
        <w:br/>
        <w:t xml:space="preserve">Was ists / so ich sag Vatter unser der du bist im </w:t>
      </w:r>
      <w:proofErr w:type="spellStart"/>
      <w:r>
        <w:t>himmel</w:t>
      </w:r>
      <w:proofErr w:type="spellEnd"/>
      <w:r>
        <w:t xml:space="preserve"> / Ist es auch </w:t>
      </w:r>
      <w:proofErr w:type="spellStart"/>
      <w:r>
        <w:t>ain</w:t>
      </w:r>
      <w:proofErr w:type="spellEnd"/>
      <w:r>
        <w:t xml:space="preserve"> bitt? </w:t>
      </w:r>
    </w:p>
    <w:p w14:paraId="40417292" w14:textId="77777777" w:rsidR="006662CA" w:rsidRDefault="006662CA" w:rsidP="006662CA">
      <w:pPr>
        <w:pStyle w:val="StandardWeb"/>
      </w:pPr>
      <w:proofErr w:type="spellStart"/>
      <w:r>
        <w:t>Ant</w:t>
      </w:r>
      <w:proofErr w:type="spellEnd"/>
      <w:r>
        <w:t>.</w:t>
      </w:r>
      <w:r>
        <w:br/>
        <w:t xml:space="preserve">Nain / es ist nur </w:t>
      </w:r>
      <w:proofErr w:type="spellStart"/>
      <w:r>
        <w:t>ain</w:t>
      </w:r>
      <w:proofErr w:type="spellEnd"/>
      <w:r>
        <w:t xml:space="preserve"> lob und Tittel </w:t>
      </w:r>
      <w:proofErr w:type="spellStart"/>
      <w:r>
        <w:t>gottes</w:t>
      </w:r>
      <w:proofErr w:type="spellEnd"/>
      <w:r>
        <w:t xml:space="preserve"> / damit wir bekennen zum ersten das er </w:t>
      </w:r>
      <w:proofErr w:type="spellStart"/>
      <w:r>
        <w:t>unnser</w:t>
      </w:r>
      <w:proofErr w:type="spellEnd"/>
      <w:r>
        <w:t xml:space="preserve"> Vatter sey / und wir seine liebe </w:t>
      </w:r>
      <w:proofErr w:type="spellStart"/>
      <w:r>
        <w:t>kinder</w:t>
      </w:r>
      <w:proofErr w:type="spellEnd"/>
      <w:r>
        <w:t xml:space="preserve">. </w:t>
      </w:r>
    </w:p>
    <w:p w14:paraId="29D52DDF" w14:textId="77777777" w:rsidR="006662CA" w:rsidRDefault="006662CA" w:rsidP="006662CA">
      <w:pPr>
        <w:pStyle w:val="StandardWeb"/>
      </w:pPr>
      <w:r>
        <w:rPr>
          <w:rStyle w:val="Fett"/>
        </w:rPr>
        <w:t xml:space="preserve">Frag. </w:t>
      </w:r>
      <w:r>
        <w:br/>
        <w:t xml:space="preserve">Was </w:t>
      </w:r>
      <w:proofErr w:type="spellStart"/>
      <w:r>
        <w:t>bedenckst</w:t>
      </w:r>
      <w:proofErr w:type="spellEnd"/>
      <w:r>
        <w:t xml:space="preserve"> du bey dem </w:t>
      </w:r>
      <w:proofErr w:type="spellStart"/>
      <w:r>
        <w:t>wort</w:t>
      </w:r>
      <w:proofErr w:type="spellEnd"/>
      <w:r>
        <w:t xml:space="preserve"> / </w:t>
      </w:r>
      <w:r>
        <w:rPr>
          <w:rStyle w:val="Fett"/>
        </w:rPr>
        <w:t>Vatter?</w:t>
      </w:r>
      <w:r>
        <w:t xml:space="preserve"> </w:t>
      </w:r>
    </w:p>
    <w:p w14:paraId="724D8DE3" w14:textId="77777777" w:rsidR="006662CA" w:rsidRDefault="006662CA" w:rsidP="006662CA">
      <w:pPr>
        <w:pStyle w:val="StandardWeb"/>
      </w:pPr>
      <w:proofErr w:type="spellStart"/>
      <w:r>
        <w:t>Ant</w:t>
      </w:r>
      <w:proofErr w:type="spellEnd"/>
      <w:r>
        <w:t>.</w:t>
      </w:r>
      <w:r>
        <w:br/>
        <w:t xml:space="preserve">Vatter / ist </w:t>
      </w:r>
      <w:proofErr w:type="spellStart"/>
      <w:r>
        <w:t>ain</w:t>
      </w:r>
      <w:proofErr w:type="spellEnd"/>
      <w:r>
        <w:t xml:space="preserve"> </w:t>
      </w:r>
      <w:proofErr w:type="spellStart"/>
      <w:r>
        <w:t>wort</w:t>
      </w:r>
      <w:proofErr w:type="spellEnd"/>
      <w:r>
        <w:t xml:space="preserve"> </w:t>
      </w:r>
      <w:proofErr w:type="spellStart"/>
      <w:r>
        <w:t>ains</w:t>
      </w:r>
      <w:proofErr w:type="spellEnd"/>
      <w:r>
        <w:t xml:space="preserve"> </w:t>
      </w:r>
      <w:proofErr w:type="spellStart"/>
      <w:r>
        <w:t>gutthaeters</w:t>
      </w:r>
      <w:proofErr w:type="spellEnd"/>
      <w:r>
        <w:t xml:space="preserve"> / wie man dann </w:t>
      </w:r>
      <w:proofErr w:type="spellStart"/>
      <w:r>
        <w:t>gemainlich</w:t>
      </w:r>
      <w:proofErr w:type="spellEnd"/>
      <w:r>
        <w:t xml:space="preserve"> sagt / der thut mir als </w:t>
      </w:r>
      <w:proofErr w:type="spellStart"/>
      <w:r>
        <w:t>ain</w:t>
      </w:r>
      <w:proofErr w:type="spellEnd"/>
      <w:r>
        <w:t xml:space="preserve"> </w:t>
      </w:r>
      <w:proofErr w:type="spellStart"/>
      <w:r>
        <w:t>vater</w:t>
      </w:r>
      <w:proofErr w:type="spellEnd"/>
      <w:r>
        <w:t xml:space="preserve"> / das ist / er thut mir </w:t>
      </w:r>
      <w:proofErr w:type="spellStart"/>
      <w:r>
        <w:t>vil</w:t>
      </w:r>
      <w:proofErr w:type="spellEnd"/>
      <w:r>
        <w:t xml:space="preserve"> guts wie </w:t>
      </w:r>
      <w:proofErr w:type="spellStart"/>
      <w:r>
        <w:t>ain</w:t>
      </w:r>
      <w:proofErr w:type="spellEnd"/>
      <w:r>
        <w:t xml:space="preserve"> </w:t>
      </w:r>
      <w:proofErr w:type="spellStart"/>
      <w:r>
        <w:t>vatter</w:t>
      </w:r>
      <w:proofErr w:type="spellEnd"/>
      <w:r>
        <w:t xml:space="preserve"> seinen </w:t>
      </w:r>
      <w:proofErr w:type="spellStart"/>
      <w:r>
        <w:t>kindern</w:t>
      </w:r>
      <w:proofErr w:type="spellEnd"/>
      <w:r>
        <w:t xml:space="preserve"> </w:t>
      </w:r>
      <w:proofErr w:type="spellStart"/>
      <w:r>
        <w:t>vil</w:t>
      </w:r>
      <w:proofErr w:type="spellEnd"/>
      <w:r>
        <w:t xml:space="preserve"> </w:t>
      </w:r>
      <w:proofErr w:type="spellStart"/>
      <w:r>
        <w:t>gutts</w:t>
      </w:r>
      <w:proofErr w:type="spellEnd"/>
      <w:r>
        <w:t xml:space="preserve"> thut / Wann ich nun sag Vatter / so </w:t>
      </w:r>
      <w:proofErr w:type="spellStart"/>
      <w:r>
        <w:t>byldet</w:t>
      </w:r>
      <w:proofErr w:type="spellEnd"/>
      <w:r>
        <w:t xml:space="preserve"> mir das </w:t>
      </w:r>
      <w:proofErr w:type="spellStart"/>
      <w:r>
        <w:t>wort</w:t>
      </w:r>
      <w:proofErr w:type="spellEnd"/>
      <w:r>
        <w:t xml:space="preserve"> </w:t>
      </w:r>
      <w:proofErr w:type="spellStart"/>
      <w:r>
        <w:t>ain</w:t>
      </w:r>
      <w:proofErr w:type="spellEnd"/>
      <w:r>
        <w:t xml:space="preserve"> </w:t>
      </w:r>
      <w:proofErr w:type="spellStart"/>
      <w:r>
        <w:t>trostliche</w:t>
      </w:r>
      <w:proofErr w:type="spellEnd"/>
      <w:r>
        <w:t xml:space="preserve"> </w:t>
      </w:r>
      <w:proofErr w:type="spellStart"/>
      <w:r>
        <w:t>zuversicht</w:t>
      </w:r>
      <w:proofErr w:type="spellEnd"/>
      <w:r>
        <w:t xml:space="preserve"> gegen Gott ein / das er mir </w:t>
      </w:r>
      <w:proofErr w:type="spellStart"/>
      <w:r>
        <w:t>woell</w:t>
      </w:r>
      <w:proofErr w:type="spellEnd"/>
      <w:r>
        <w:t xml:space="preserve"> </w:t>
      </w:r>
      <w:proofErr w:type="spellStart"/>
      <w:r>
        <w:t>gutts</w:t>
      </w:r>
      <w:proofErr w:type="spellEnd"/>
      <w:r>
        <w:t xml:space="preserve"> thun / </w:t>
      </w:r>
      <w:proofErr w:type="spellStart"/>
      <w:r>
        <w:t>Darumb</w:t>
      </w:r>
      <w:proofErr w:type="spellEnd"/>
      <w:r>
        <w:t xml:space="preserve"> wie </w:t>
      </w:r>
      <w:proofErr w:type="spellStart"/>
      <w:r>
        <w:t>ain</w:t>
      </w:r>
      <w:proofErr w:type="spellEnd"/>
      <w:r>
        <w:t xml:space="preserve"> </w:t>
      </w:r>
      <w:proofErr w:type="spellStart"/>
      <w:r>
        <w:t>kind</w:t>
      </w:r>
      <w:proofErr w:type="spellEnd"/>
      <w:r>
        <w:t xml:space="preserve"> zu seinem Vatter spricht / Vatter gib mir </w:t>
      </w:r>
      <w:proofErr w:type="spellStart"/>
      <w:r>
        <w:t>ain</w:t>
      </w:r>
      <w:proofErr w:type="spellEnd"/>
      <w:r>
        <w:t xml:space="preserve"> </w:t>
      </w:r>
      <w:proofErr w:type="spellStart"/>
      <w:r>
        <w:t>brot</w:t>
      </w:r>
      <w:proofErr w:type="spellEnd"/>
      <w:r>
        <w:t xml:space="preserve"> / </w:t>
      </w:r>
      <w:proofErr w:type="spellStart"/>
      <w:r>
        <w:t>unnd</w:t>
      </w:r>
      <w:proofErr w:type="spellEnd"/>
      <w:r>
        <w:t xml:space="preserve"> </w:t>
      </w:r>
      <w:proofErr w:type="spellStart"/>
      <w:r>
        <w:t>zweyflet</w:t>
      </w:r>
      <w:proofErr w:type="spellEnd"/>
      <w:r>
        <w:t xml:space="preserve"> </w:t>
      </w:r>
      <w:proofErr w:type="spellStart"/>
      <w:r>
        <w:t>nitt</w:t>
      </w:r>
      <w:proofErr w:type="spellEnd"/>
      <w:r>
        <w:t xml:space="preserve"> der Vatter werd </w:t>
      </w:r>
      <w:proofErr w:type="spellStart"/>
      <w:r>
        <w:t>jmß</w:t>
      </w:r>
      <w:proofErr w:type="spellEnd"/>
      <w:r>
        <w:t xml:space="preserve"> geben / Also </w:t>
      </w:r>
      <w:proofErr w:type="spellStart"/>
      <w:r>
        <w:t>versihe</w:t>
      </w:r>
      <w:proofErr w:type="spellEnd"/>
      <w:r>
        <w:t xml:space="preserve"> ich mich gegen Gott aller hilf und </w:t>
      </w:r>
      <w:proofErr w:type="spellStart"/>
      <w:r>
        <w:t>trosts</w:t>
      </w:r>
      <w:proofErr w:type="spellEnd"/>
      <w:r>
        <w:t xml:space="preserve"> / Das </w:t>
      </w:r>
      <w:proofErr w:type="spellStart"/>
      <w:r>
        <w:t>wort</w:t>
      </w:r>
      <w:proofErr w:type="spellEnd"/>
      <w:r>
        <w:t xml:space="preserve"> Vatter / ist </w:t>
      </w:r>
      <w:proofErr w:type="spellStart"/>
      <w:r>
        <w:t>ain</w:t>
      </w:r>
      <w:proofErr w:type="spellEnd"/>
      <w:r>
        <w:t xml:space="preserve"> </w:t>
      </w:r>
      <w:proofErr w:type="spellStart"/>
      <w:r>
        <w:t>wort</w:t>
      </w:r>
      <w:proofErr w:type="spellEnd"/>
      <w:r>
        <w:t xml:space="preserve"> des </w:t>
      </w:r>
      <w:proofErr w:type="spellStart"/>
      <w:r>
        <w:t>glaubens</w:t>
      </w:r>
      <w:proofErr w:type="spellEnd"/>
      <w:r>
        <w:t xml:space="preserve"> / wir sollen mit gutem </w:t>
      </w:r>
      <w:proofErr w:type="spellStart"/>
      <w:r>
        <w:t>vertrawen</w:t>
      </w:r>
      <w:proofErr w:type="spellEnd"/>
      <w:r>
        <w:t xml:space="preserve"> bitten / oder wir erlangen nichts / wie Jacobus spricht. </w:t>
      </w:r>
    </w:p>
    <w:p w14:paraId="2449416A"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dem </w:t>
      </w:r>
      <w:proofErr w:type="spellStart"/>
      <w:r>
        <w:t>wort</w:t>
      </w:r>
      <w:proofErr w:type="spellEnd"/>
      <w:r>
        <w:t xml:space="preserve"> / </w:t>
      </w:r>
      <w:proofErr w:type="spellStart"/>
      <w:r>
        <w:rPr>
          <w:rStyle w:val="Fett"/>
        </w:rPr>
        <w:t>Unnser</w:t>
      </w:r>
      <w:proofErr w:type="spellEnd"/>
      <w:r>
        <w:rPr>
          <w:rStyle w:val="Fett"/>
        </w:rPr>
        <w:t>?</w:t>
      </w:r>
      <w:r>
        <w:t xml:space="preserve"> </w:t>
      </w:r>
    </w:p>
    <w:p w14:paraId="295F5467" w14:textId="77777777" w:rsidR="006662CA" w:rsidRDefault="006662CA" w:rsidP="006662CA">
      <w:pPr>
        <w:pStyle w:val="StandardWeb"/>
      </w:pPr>
      <w:proofErr w:type="spellStart"/>
      <w:r>
        <w:t>Ant</w:t>
      </w:r>
      <w:proofErr w:type="spellEnd"/>
      <w:r>
        <w:t>.</w:t>
      </w:r>
      <w:r>
        <w:br/>
        <w:t xml:space="preserve">Bey dem </w:t>
      </w:r>
      <w:proofErr w:type="spellStart"/>
      <w:r>
        <w:t>wort</w:t>
      </w:r>
      <w:proofErr w:type="spellEnd"/>
      <w:r>
        <w:t xml:space="preserve"> / </w:t>
      </w:r>
      <w:proofErr w:type="spellStart"/>
      <w:r>
        <w:t>gedenck</w:t>
      </w:r>
      <w:proofErr w:type="spellEnd"/>
      <w:r>
        <w:t xml:space="preserve"> ich das </w:t>
      </w:r>
      <w:proofErr w:type="spellStart"/>
      <w:r>
        <w:t>allenthalb</w:t>
      </w:r>
      <w:proofErr w:type="spellEnd"/>
      <w:r>
        <w:t xml:space="preserve"> </w:t>
      </w:r>
      <w:proofErr w:type="spellStart"/>
      <w:r>
        <w:t>vil</w:t>
      </w:r>
      <w:proofErr w:type="spellEnd"/>
      <w:r>
        <w:t xml:space="preserve"> </w:t>
      </w:r>
      <w:proofErr w:type="spellStart"/>
      <w:r>
        <w:t>leüt</w:t>
      </w:r>
      <w:proofErr w:type="spellEnd"/>
      <w:r>
        <w:t xml:space="preserve"> </w:t>
      </w:r>
      <w:proofErr w:type="spellStart"/>
      <w:r>
        <w:t>seind</w:t>
      </w:r>
      <w:proofErr w:type="spellEnd"/>
      <w:r>
        <w:t xml:space="preserve"> / die all der hilf und </w:t>
      </w:r>
      <w:proofErr w:type="spellStart"/>
      <w:r>
        <w:t>gnad</w:t>
      </w:r>
      <w:proofErr w:type="spellEnd"/>
      <w:r>
        <w:t xml:space="preserve"> Gottes </w:t>
      </w:r>
      <w:proofErr w:type="spellStart"/>
      <w:r>
        <w:t>bedürffen</w:t>
      </w:r>
      <w:proofErr w:type="spellEnd"/>
      <w:r>
        <w:t xml:space="preserve"> / </w:t>
      </w:r>
      <w:proofErr w:type="spellStart"/>
      <w:r>
        <w:t>darumb</w:t>
      </w:r>
      <w:proofErr w:type="spellEnd"/>
      <w:r>
        <w:t xml:space="preserve"> </w:t>
      </w:r>
      <w:proofErr w:type="spellStart"/>
      <w:r>
        <w:t>beger</w:t>
      </w:r>
      <w:proofErr w:type="spellEnd"/>
      <w:r>
        <w:t xml:space="preserve"> ich / das sich </w:t>
      </w:r>
      <w:proofErr w:type="spellStart"/>
      <w:r>
        <w:t>Got</w:t>
      </w:r>
      <w:proofErr w:type="spellEnd"/>
      <w:r>
        <w:t xml:space="preserve"> mein und aller </w:t>
      </w:r>
      <w:proofErr w:type="spellStart"/>
      <w:r>
        <w:t>anneme</w:t>
      </w:r>
      <w:proofErr w:type="spellEnd"/>
      <w:r>
        <w:t xml:space="preserve"> / und </w:t>
      </w:r>
      <w:proofErr w:type="spellStart"/>
      <w:r>
        <w:t>gnedigklich</w:t>
      </w:r>
      <w:proofErr w:type="spellEnd"/>
      <w:r>
        <w:t xml:space="preserve"> zu </w:t>
      </w:r>
      <w:proofErr w:type="spellStart"/>
      <w:r>
        <w:t>hilff</w:t>
      </w:r>
      <w:proofErr w:type="spellEnd"/>
      <w:r>
        <w:t xml:space="preserve"> </w:t>
      </w:r>
      <w:proofErr w:type="spellStart"/>
      <w:r>
        <w:t>kumm</w:t>
      </w:r>
      <w:proofErr w:type="spellEnd"/>
      <w:r>
        <w:t xml:space="preserve"> / Such also </w:t>
      </w:r>
      <w:proofErr w:type="spellStart"/>
      <w:r>
        <w:t>nti</w:t>
      </w:r>
      <w:proofErr w:type="spellEnd"/>
      <w:r>
        <w:t xml:space="preserve"> </w:t>
      </w:r>
      <w:proofErr w:type="spellStart"/>
      <w:r>
        <w:t>allain</w:t>
      </w:r>
      <w:proofErr w:type="spellEnd"/>
      <w:r>
        <w:t xml:space="preserve"> </w:t>
      </w:r>
      <w:proofErr w:type="spellStart"/>
      <w:r>
        <w:t>meiN</w:t>
      </w:r>
      <w:proofErr w:type="spellEnd"/>
      <w:r>
        <w:t xml:space="preserve"> / sonder anderer nutz und </w:t>
      </w:r>
      <w:proofErr w:type="spellStart"/>
      <w:r>
        <w:t>frummen</w:t>
      </w:r>
      <w:proofErr w:type="spellEnd"/>
      <w:r>
        <w:t xml:space="preserve"> auch / so ich </w:t>
      </w:r>
      <w:proofErr w:type="spellStart"/>
      <w:r>
        <w:t>nitt</w:t>
      </w:r>
      <w:proofErr w:type="spellEnd"/>
      <w:r>
        <w:t xml:space="preserve"> sag / mein Vatter </w:t>
      </w:r>
      <w:proofErr w:type="spellStart"/>
      <w:r>
        <w:t>alain</w:t>
      </w:r>
      <w:proofErr w:type="spellEnd"/>
      <w:r>
        <w:t xml:space="preserve"> / sonder unser </w:t>
      </w:r>
      <w:proofErr w:type="spellStart"/>
      <w:r>
        <w:t>vatter</w:t>
      </w:r>
      <w:proofErr w:type="spellEnd"/>
      <w:r>
        <w:t xml:space="preserve">. Wie nun das </w:t>
      </w:r>
      <w:proofErr w:type="spellStart"/>
      <w:r>
        <w:t>wort</w:t>
      </w:r>
      <w:proofErr w:type="spellEnd"/>
      <w:r>
        <w:t xml:space="preserve"> Vater / </w:t>
      </w:r>
      <w:proofErr w:type="spellStart"/>
      <w:r>
        <w:t>ain</w:t>
      </w:r>
      <w:proofErr w:type="spellEnd"/>
      <w:r>
        <w:t xml:space="preserve"> </w:t>
      </w:r>
      <w:proofErr w:type="spellStart"/>
      <w:r>
        <w:t>wort</w:t>
      </w:r>
      <w:proofErr w:type="spellEnd"/>
      <w:r>
        <w:t xml:space="preserve"> des glauben ist / also ist das </w:t>
      </w:r>
      <w:proofErr w:type="spellStart"/>
      <w:r>
        <w:t>wort</w:t>
      </w:r>
      <w:proofErr w:type="spellEnd"/>
      <w:r>
        <w:t xml:space="preserve"> Unser / </w:t>
      </w:r>
      <w:proofErr w:type="spellStart"/>
      <w:r>
        <w:t>ain</w:t>
      </w:r>
      <w:proofErr w:type="spellEnd"/>
      <w:r>
        <w:t xml:space="preserve"> </w:t>
      </w:r>
      <w:proofErr w:type="spellStart"/>
      <w:r>
        <w:t>wort</w:t>
      </w:r>
      <w:proofErr w:type="spellEnd"/>
      <w:r>
        <w:t xml:space="preserve"> der </w:t>
      </w:r>
      <w:proofErr w:type="spellStart"/>
      <w:r>
        <w:t>bruederlichen</w:t>
      </w:r>
      <w:proofErr w:type="spellEnd"/>
      <w:r>
        <w:t xml:space="preserve"> liebe / und deß </w:t>
      </w:r>
      <w:proofErr w:type="spellStart"/>
      <w:r>
        <w:t>diensts</w:t>
      </w:r>
      <w:proofErr w:type="spellEnd"/>
      <w:r>
        <w:t xml:space="preserve"> / den wir </w:t>
      </w:r>
      <w:proofErr w:type="spellStart"/>
      <w:r>
        <w:t>ain</w:t>
      </w:r>
      <w:proofErr w:type="spellEnd"/>
      <w:r>
        <w:t xml:space="preserve"> ander schuldig send. </w:t>
      </w:r>
    </w:p>
    <w:p w14:paraId="4935C58A"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dann. </w:t>
      </w:r>
      <w:r>
        <w:rPr>
          <w:rStyle w:val="Fett"/>
        </w:rPr>
        <w:t xml:space="preserve">Der du bist im </w:t>
      </w:r>
      <w:proofErr w:type="spellStart"/>
      <w:r>
        <w:rPr>
          <w:rStyle w:val="Fett"/>
        </w:rPr>
        <w:t>himmel</w:t>
      </w:r>
      <w:proofErr w:type="spellEnd"/>
      <w:r>
        <w:rPr>
          <w:rStyle w:val="Fett"/>
        </w:rPr>
        <w:t>?</w:t>
      </w:r>
      <w:r>
        <w:t xml:space="preserve"> </w:t>
      </w:r>
    </w:p>
    <w:p w14:paraId="2EE81BF8" w14:textId="77777777" w:rsidR="006662CA" w:rsidRDefault="006662CA" w:rsidP="006662CA">
      <w:pPr>
        <w:pStyle w:val="StandardWeb"/>
      </w:pPr>
      <w:proofErr w:type="spellStart"/>
      <w:r>
        <w:t>Ant</w:t>
      </w:r>
      <w:proofErr w:type="spellEnd"/>
      <w:r>
        <w:t>.</w:t>
      </w:r>
      <w:r>
        <w:br/>
        <w:t xml:space="preserve">Da </w:t>
      </w:r>
      <w:proofErr w:type="spellStart"/>
      <w:r>
        <w:t>gedenck</w:t>
      </w:r>
      <w:proofErr w:type="spellEnd"/>
      <w:r>
        <w:t xml:space="preserve"> ich / das wir </w:t>
      </w:r>
      <w:proofErr w:type="spellStart"/>
      <w:r>
        <w:t>ain</w:t>
      </w:r>
      <w:proofErr w:type="spellEnd"/>
      <w:r>
        <w:t xml:space="preserve"> solchen Vatter haben / der im </w:t>
      </w:r>
      <w:proofErr w:type="spellStart"/>
      <w:r>
        <w:t>himmel</w:t>
      </w:r>
      <w:proofErr w:type="spellEnd"/>
      <w:r>
        <w:t xml:space="preserve"> sey / in </w:t>
      </w:r>
      <w:proofErr w:type="spellStart"/>
      <w:r>
        <w:t>frewd</w:t>
      </w:r>
      <w:proofErr w:type="spellEnd"/>
      <w:r>
        <w:t xml:space="preserve"> / on alle </w:t>
      </w:r>
      <w:proofErr w:type="spellStart"/>
      <w:r>
        <w:t>truebsal</w:t>
      </w:r>
      <w:proofErr w:type="spellEnd"/>
      <w:r>
        <w:t xml:space="preserve"> / on </w:t>
      </w:r>
      <w:proofErr w:type="spellStart"/>
      <w:r>
        <w:t>leyden</w:t>
      </w:r>
      <w:proofErr w:type="spellEnd"/>
      <w:r>
        <w:t xml:space="preserve"> und </w:t>
      </w:r>
      <w:proofErr w:type="spellStart"/>
      <w:r>
        <w:t>schmertzen</w:t>
      </w:r>
      <w:proofErr w:type="spellEnd"/>
      <w:r>
        <w:t xml:space="preserve"> / unsterblich. Wir aber auf erden / in </w:t>
      </w:r>
      <w:proofErr w:type="spellStart"/>
      <w:r>
        <w:t>leyden</w:t>
      </w:r>
      <w:proofErr w:type="spellEnd"/>
      <w:r>
        <w:t xml:space="preserve"> und </w:t>
      </w:r>
      <w:proofErr w:type="spellStart"/>
      <w:r>
        <w:t>schmertzen</w:t>
      </w:r>
      <w:proofErr w:type="spellEnd"/>
      <w:r>
        <w:t xml:space="preserve"> / mit </w:t>
      </w:r>
      <w:proofErr w:type="spellStart"/>
      <w:r>
        <w:t>widerwertigkait</w:t>
      </w:r>
      <w:proofErr w:type="spellEnd"/>
      <w:r>
        <w:t xml:space="preserve"> / </w:t>
      </w:r>
      <w:proofErr w:type="spellStart"/>
      <w:r>
        <w:t>ellend</w:t>
      </w:r>
      <w:proofErr w:type="spellEnd"/>
      <w:r>
        <w:t xml:space="preserve"> und </w:t>
      </w:r>
      <w:proofErr w:type="spellStart"/>
      <w:r>
        <w:t>jamer</w:t>
      </w:r>
      <w:proofErr w:type="spellEnd"/>
      <w:r>
        <w:t xml:space="preserve"> </w:t>
      </w:r>
      <w:proofErr w:type="spellStart"/>
      <w:r>
        <w:t>umbgeben</w:t>
      </w:r>
      <w:proofErr w:type="spellEnd"/>
      <w:r>
        <w:t xml:space="preserve"> / sterblich. </w:t>
      </w:r>
      <w:proofErr w:type="spellStart"/>
      <w:r>
        <w:t>Darumb</w:t>
      </w:r>
      <w:proofErr w:type="spellEnd"/>
      <w:r>
        <w:t xml:space="preserve"> </w:t>
      </w:r>
      <w:proofErr w:type="spellStart"/>
      <w:r>
        <w:t>gedenck</w:t>
      </w:r>
      <w:proofErr w:type="spellEnd"/>
      <w:r>
        <w:t xml:space="preserve"> ich O Gott / das ich auch dermal </w:t>
      </w:r>
      <w:proofErr w:type="spellStart"/>
      <w:r>
        <w:t>ains</w:t>
      </w:r>
      <w:proofErr w:type="spellEnd"/>
      <w:r>
        <w:t xml:space="preserve"> an dem </w:t>
      </w:r>
      <w:proofErr w:type="spellStart"/>
      <w:r>
        <w:t>ort</w:t>
      </w:r>
      <w:proofErr w:type="spellEnd"/>
      <w:r>
        <w:t xml:space="preserve"> </w:t>
      </w:r>
      <w:proofErr w:type="spellStart"/>
      <w:r>
        <w:t>moecht</w:t>
      </w:r>
      <w:proofErr w:type="spellEnd"/>
      <w:r>
        <w:t xml:space="preserve"> sein / von dem </w:t>
      </w:r>
      <w:proofErr w:type="spellStart"/>
      <w:r>
        <w:t>jamer</w:t>
      </w:r>
      <w:proofErr w:type="spellEnd"/>
      <w:r>
        <w:t xml:space="preserve"> und </w:t>
      </w:r>
      <w:proofErr w:type="spellStart"/>
      <w:r>
        <w:t>ellend</w:t>
      </w:r>
      <w:proofErr w:type="spellEnd"/>
      <w:r>
        <w:t xml:space="preserve"> </w:t>
      </w:r>
      <w:proofErr w:type="spellStart"/>
      <w:r>
        <w:t>diser</w:t>
      </w:r>
      <w:proofErr w:type="spellEnd"/>
      <w:r>
        <w:t xml:space="preserve"> </w:t>
      </w:r>
      <w:proofErr w:type="spellStart"/>
      <w:r>
        <w:t>welt</w:t>
      </w:r>
      <w:proofErr w:type="spellEnd"/>
      <w:r>
        <w:t xml:space="preserve"> entlediget / und </w:t>
      </w:r>
      <w:proofErr w:type="spellStart"/>
      <w:r>
        <w:t>moecht</w:t>
      </w:r>
      <w:proofErr w:type="spellEnd"/>
      <w:r>
        <w:t xml:space="preserve"> in deß Himmlischen Vatters armen und schoß </w:t>
      </w:r>
      <w:proofErr w:type="spellStart"/>
      <w:r>
        <w:t>ruwen</w:t>
      </w:r>
      <w:proofErr w:type="spellEnd"/>
      <w:r>
        <w:t xml:space="preserve">. Ich </w:t>
      </w:r>
      <w:proofErr w:type="spellStart"/>
      <w:r>
        <w:t>gedenck</w:t>
      </w:r>
      <w:proofErr w:type="spellEnd"/>
      <w:r>
        <w:t xml:space="preserve"> auch O </w:t>
      </w:r>
      <w:proofErr w:type="spellStart"/>
      <w:r>
        <w:t>vater</w:t>
      </w:r>
      <w:proofErr w:type="spellEnd"/>
      <w:r>
        <w:t xml:space="preserve"> / du bist im </w:t>
      </w:r>
      <w:proofErr w:type="spellStart"/>
      <w:r>
        <w:t>himmel</w:t>
      </w:r>
      <w:proofErr w:type="spellEnd"/>
      <w:r>
        <w:t xml:space="preserve"> / wir aber </w:t>
      </w:r>
      <w:proofErr w:type="spellStart"/>
      <w:r>
        <w:t>seind</w:t>
      </w:r>
      <w:proofErr w:type="spellEnd"/>
      <w:r>
        <w:t xml:space="preserve"> </w:t>
      </w:r>
      <w:proofErr w:type="spellStart"/>
      <w:r>
        <w:t>weyt</w:t>
      </w:r>
      <w:proofErr w:type="spellEnd"/>
      <w:r>
        <w:t xml:space="preserve"> von dir </w:t>
      </w:r>
      <w:proofErr w:type="spellStart"/>
      <w:r>
        <w:t>auff</w:t>
      </w:r>
      <w:proofErr w:type="spellEnd"/>
      <w:r>
        <w:t xml:space="preserve"> erden / </w:t>
      </w:r>
      <w:proofErr w:type="spellStart"/>
      <w:r>
        <w:t>hilff</w:t>
      </w:r>
      <w:proofErr w:type="spellEnd"/>
      <w:r>
        <w:t xml:space="preserve"> uns zu dir. </w:t>
      </w:r>
    </w:p>
    <w:p w14:paraId="1985D4F5" w14:textId="77777777" w:rsidR="006662CA" w:rsidRDefault="006662CA" w:rsidP="006662CA">
      <w:pPr>
        <w:pStyle w:val="StandardWeb"/>
      </w:pPr>
      <w:r>
        <w:rPr>
          <w:rStyle w:val="Fett"/>
        </w:rPr>
        <w:t xml:space="preserve">Frag. </w:t>
      </w:r>
      <w:r>
        <w:br/>
        <w:t xml:space="preserve">Was </w:t>
      </w:r>
      <w:proofErr w:type="spellStart"/>
      <w:r>
        <w:t>bit</w:t>
      </w:r>
      <w:proofErr w:type="spellEnd"/>
      <w:r>
        <w:t xml:space="preserve"> man dann im ersten </w:t>
      </w:r>
      <w:proofErr w:type="spellStart"/>
      <w:r>
        <w:t>bit</w:t>
      </w:r>
      <w:proofErr w:type="spellEnd"/>
      <w:r>
        <w:t xml:space="preserve"> / so man sagt / </w:t>
      </w:r>
      <w:proofErr w:type="spellStart"/>
      <w:r>
        <w:rPr>
          <w:rStyle w:val="Fett"/>
        </w:rPr>
        <w:t>Gehailiget</w:t>
      </w:r>
      <w:proofErr w:type="spellEnd"/>
      <w:r>
        <w:rPr>
          <w:rStyle w:val="Fett"/>
        </w:rPr>
        <w:t xml:space="preserve"> wird dein </w:t>
      </w:r>
      <w:proofErr w:type="spellStart"/>
      <w:r>
        <w:rPr>
          <w:rStyle w:val="Fett"/>
        </w:rPr>
        <w:t>nam</w:t>
      </w:r>
      <w:proofErr w:type="spellEnd"/>
      <w:r>
        <w:rPr>
          <w:rStyle w:val="Fett"/>
        </w:rPr>
        <w:t>?</w:t>
      </w:r>
      <w:r>
        <w:t xml:space="preserve"> </w:t>
      </w:r>
    </w:p>
    <w:p w14:paraId="3E478901" w14:textId="77777777" w:rsidR="006662CA" w:rsidRDefault="006662CA" w:rsidP="006662CA">
      <w:pPr>
        <w:pStyle w:val="StandardWeb"/>
      </w:pPr>
      <w:proofErr w:type="spellStart"/>
      <w:r>
        <w:t>Ant</w:t>
      </w:r>
      <w:proofErr w:type="spellEnd"/>
      <w:r>
        <w:t>.</w:t>
      </w:r>
      <w:r>
        <w:br/>
        <w:t xml:space="preserve">Wir bitten das der </w:t>
      </w:r>
      <w:proofErr w:type="spellStart"/>
      <w:r>
        <w:t>nam</w:t>
      </w:r>
      <w:proofErr w:type="spellEnd"/>
      <w:r>
        <w:t xml:space="preserve"> Gottes </w:t>
      </w:r>
      <w:proofErr w:type="spellStart"/>
      <w:r>
        <w:t>nitt</w:t>
      </w:r>
      <w:proofErr w:type="spellEnd"/>
      <w:r>
        <w:t xml:space="preserve"> </w:t>
      </w:r>
      <w:proofErr w:type="spellStart"/>
      <w:r>
        <w:t>geschendt</w:t>
      </w:r>
      <w:proofErr w:type="spellEnd"/>
      <w:r>
        <w:t xml:space="preserve"> noch </w:t>
      </w:r>
      <w:proofErr w:type="spellStart"/>
      <w:r>
        <w:t>gelestert</w:t>
      </w:r>
      <w:proofErr w:type="spellEnd"/>
      <w:r>
        <w:t xml:space="preserve"> werd / durch falsche leer und predig / oder durch unser </w:t>
      </w:r>
      <w:proofErr w:type="spellStart"/>
      <w:r>
        <w:t>sündtlich</w:t>
      </w:r>
      <w:proofErr w:type="spellEnd"/>
      <w:r>
        <w:t xml:space="preserve"> </w:t>
      </w:r>
      <w:proofErr w:type="spellStart"/>
      <w:r>
        <w:t>boeß</w:t>
      </w:r>
      <w:proofErr w:type="spellEnd"/>
      <w:r>
        <w:t xml:space="preserve"> leben / sonder das sein </w:t>
      </w:r>
      <w:proofErr w:type="spellStart"/>
      <w:r>
        <w:t>hailiger</w:t>
      </w:r>
      <w:proofErr w:type="spellEnd"/>
      <w:r>
        <w:t xml:space="preserve"> </w:t>
      </w:r>
      <w:proofErr w:type="spellStart"/>
      <w:r>
        <w:t>namin</w:t>
      </w:r>
      <w:proofErr w:type="spellEnd"/>
      <w:r>
        <w:t xml:space="preserve"> aller </w:t>
      </w:r>
      <w:proofErr w:type="spellStart"/>
      <w:r>
        <w:t>welt</w:t>
      </w:r>
      <w:proofErr w:type="spellEnd"/>
      <w:r>
        <w:t xml:space="preserve"> </w:t>
      </w:r>
      <w:proofErr w:type="spellStart"/>
      <w:r>
        <w:t>gehailiget</w:t>
      </w:r>
      <w:proofErr w:type="spellEnd"/>
      <w:r>
        <w:t xml:space="preserve"> </w:t>
      </w:r>
      <w:proofErr w:type="spellStart"/>
      <w:r>
        <w:t>unnd</w:t>
      </w:r>
      <w:proofErr w:type="spellEnd"/>
      <w:r>
        <w:t xml:space="preserve"> recht erkannt werde / durch </w:t>
      </w:r>
      <w:proofErr w:type="spellStart"/>
      <w:r>
        <w:t>rechtgeschaffne</w:t>
      </w:r>
      <w:proofErr w:type="spellEnd"/>
      <w:r>
        <w:t xml:space="preserve"> leer seines </w:t>
      </w:r>
      <w:proofErr w:type="spellStart"/>
      <w:r>
        <w:t>worts</w:t>
      </w:r>
      <w:proofErr w:type="spellEnd"/>
      <w:r>
        <w:t xml:space="preserve">. </w:t>
      </w:r>
      <w:proofErr w:type="spellStart"/>
      <w:r>
        <w:t>Darbey</w:t>
      </w:r>
      <w:proofErr w:type="spellEnd"/>
      <w:r>
        <w:t xml:space="preserve"> bitten wir / das Gott all falsch leeren und </w:t>
      </w:r>
      <w:proofErr w:type="spellStart"/>
      <w:r>
        <w:t>boeß</w:t>
      </w:r>
      <w:proofErr w:type="spellEnd"/>
      <w:r>
        <w:t xml:space="preserve"> leben / </w:t>
      </w:r>
      <w:proofErr w:type="spellStart"/>
      <w:r>
        <w:t>genaedigklich</w:t>
      </w:r>
      <w:proofErr w:type="spellEnd"/>
      <w:r>
        <w:t xml:space="preserve"> abschaffen </w:t>
      </w:r>
      <w:proofErr w:type="spellStart"/>
      <w:r>
        <w:t>woell</w:t>
      </w:r>
      <w:proofErr w:type="spellEnd"/>
      <w:r>
        <w:t xml:space="preserve"> / und uns zu rechter leer / und zu </w:t>
      </w:r>
      <w:proofErr w:type="spellStart"/>
      <w:r>
        <w:t>ainem</w:t>
      </w:r>
      <w:proofErr w:type="spellEnd"/>
      <w:r>
        <w:t xml:space="preserve"> frommen </w:t>
      </w:r>
      <w:proofErr w:type="spellStart"/>
      <w:r>
        <w:t>Christenlichen</w:t>
      </w:r>
      <w:proofErr w:type="spellEnd"/>
      <w:r>
        <w:t xml:space="preserve"> leben </w:t>
      </w:r>
      <w:proofErr w:type="spellStart"/>
      <w:r>
        <w:t>helffen</w:t>
      </w:r>
      <w:proofErr w:type="spellEnd"/>
      <w:r>
        <w:t xml:space="preserve"> / das wir Gott loben / so er uns </w:t>
      </w:r>
      <w:proofErr w:type="spellStart"/>
      <w:r>
        <w:t>gnad</w:t>
      </w:r>
      <w:proofErr w:type="spellEnd"/>
      <w:r>
        <w:t xml:space="preserve"> und </w:t>
      </w:r>
      <w:proofErr w:type="spellStart"/>
      <w:r>
        <w:t>barmhertzigkait</w:t>
      </w:r>
      <w:proofErr w:type="spellEnd"/>
      <w:r>
        <w:t xml:space="preserve"> </w:t>
      </w:r>
      <w:proofErr w:type="spellStart"/>
      <w:r>
        <w:t>beweißt</w:t>
      </w:r>
      <w:proofErr w:type="spellEnd"/>
      <w:r>
        <w:t xml:space="preserve"> / </w:t>
      </w:r>
      <w:proofErr w:type="spellStart"/>
      <w:r>
        <w:t>unnd</w:t>
      </w:r>
      <w:proofErr w:type="spellEnd"/>
      <w:r>
        <w:t xml:space="preserve"> </w:t>
      </w:r>
      <w:proofErr w:type="spellStart"/>
      <w:r>
        <w:t>jn</w:t>
      </w:r>
      <w:proofErr w:type="spellEnd"/>
      <w:r>
        <w:t xml:space="preserve"> </w:t>
      </w:r>
      <w:proofErr w:type="spellStart"/>
      <w:r>
        <w:t>anruffen</w:t>
      </w:r>
      <w:proofErr w:type="spellEnd"/>
      <w:r>
        <w:t xml:space="preserve"> in </w:t>
      </w:r>
      <w:proofErr w:type="spellStart"/>
      <w:r>
        <w:t>leyden</w:t>
      </w:r>
      <w:proofErr w:type="spellEnd"/>
      <w:r>
        <w:t xml:space="preserve"> </w:t>
      </w:r>
      <w:proofErr w:type="spellStart"/>
      <w:r>
        <w:t>unnd</w:t>
      </w:r>
      <w:proofErr w:type="spellEnd"/>
      <w:r>
        <w:t xml:space="preserve"> sterben. </w:t>
      </w:r>
    </w:p>
    <w:p w14:paraId="595FC893" w14:textId="77777777" w:rsidR="006662CA" w:rsidRDefault="006662CA" w:rsidP="006662CA">
      <w:pPr>
        <w:pStyle w:val="StandardWeb"/>
      </w:pPr>
      <w:r>
        <w:rPr>
          <w:rStyle w:val="Fett"/>
        </w:rPr>
        <w:t xml:space="preserve">Frag. </w:t>
      </w:r>
      <w:r>
        <w:br/>
        <w:t xml:space="preserve">Was bitt man in dem andern stuck / so man sagt / </w:t>
      </w:r>
      <w:r>
        <w:rPr>
          <w:rStyle w:val="Fett"/>
        </w:rPr>
        <w:t xml:space="preserve">Zu </w:t>
      </w:r>
      <w:proofErr w:type="spellStart"/>
      <w:r>
        <w:rPr>
          <w:rStyle w:val="Fett"/>
        </w:rPr>
        <w:t>kumm</w:t>
      </w:r>
      <w:proofErr w:type="spellEnd"/>
      <w:r>
        <w:rPr>
          <w:rStyle w:val="Fett"/>
        </w:rPr>
        <w:t xml:space="preserve"> dein </w:t>
      </w:r>
      <w:proofErr w:type="spellStart"/>
      <w:r>
        <w:rPr>
          <w:rStyle w:val="Fett"/>
        </w:rPr>
        <w:t>Reych</w:t>
      </w:r>
      <w:proofErr w:type="spellEnd"/>
      <w:r>
        <w:rPr>
          <w:rStyle w:val="Fett"/>
        </w:rPr>
        <w:t>?</w:t>
      </w:r>
      <w:r>
        <w:t xml:space="preserve"> </w:t>
      </w:r>
    </w:p>
    <w:p w14:paraId="4A9E87BE" w14:textId="77777777" w:rsidR="006662CA" w:rsidRDefault="006662CA" w:rsidP="006662CA">
      <w:pPr>
        <w:pStyle w:val="StandardWeb"/>
      </w:pPr>
      <w:proofErr w:type="spellStart"/>
      <w:r>
        <w:t>Antwurt</w:t>
      </w:r>
      <w:proofErr w:type="spellEnd"/>
      <w:r>
        <w:t xml:space="preserve">. Wir bitten </w:t>
      </w:r>
      <w:proofErr w:type="spellStart"/>
      <w:r>
        <w:t>Got</w:t>
      </w:r>
      <w:proofErr w:type="spellEnd"/>
      <w:r>
        <w:t xml:space="preserve"> / das er uns </w:t>
      </w:r>
      <w:proofErr w:type="spellStart"/>
      <w:r>
        <w:t>auß</w:t>
      </w:r>
      <w:proofErr w:type="spellEnd"/>
      <w:r>
        <w:t xml:space="preserve"> dem </w:t>
      </w:r>
      <w:proofErr w:type="spellStart"/>
      <w:r>
        <w:t>Reych</w:t>
      </w:r>
      <w:proofErr w:type="spellEnd"/>
      <w:r>
        <w:t xml:space="preserve"> des </w:t>
      </w:r>
      <w:proofErr w:type="spellStart"/>
      <w:r>
        <w:t>Teüffels</w:t>
      </w:r>
      <w:proofErr w:type="spellEnd"/>
      <w:r>
        <w:t xml:space="preserve"> und der </w:t>
      </w:r>
      <w:proofErr w:type="spellStart"/>
      <w:r>
        <w:t>Finsternuß</w:t>
      </w:r>
      <w:proofErr w:type="spellEnd"/>
      <w:r>
        <w:t xml:space="preserve"> setz / in das </w:t>
      </w:r>
      <w:proofErr w:type="spellStart"/>
      <w:r>
        <w:t>Reych</w:t>
      </w:r>
      <w:proofErr w:type="spellEnd"/>
      <w:r>
        <w:t xml:space="preserve"> des </w:t>
      </w:r>
      <w:proofErr w:type="spellStart"/>
      <w:r>
        <w:t>liechts</w:t>
      </w:r>
      <w:proofErr w:type="spellEnd"/>
      <w:r>
        <w:t xml:space="preserve"> / das er </w:t>
      </w:r>
      <w:proofErr w:type="spellStart"/>
      <w:r>
        <w:t>unns</w:t>
      </w:r>
      <w:proofErr w:type="spellEnd"/>
      <w:r>
        <w:t xml:space="preserve"> </w:t>
      </w:r>
      <w:proofErr w:type="spellStart"/>
      <w:r>
        <w:t>regier</w:t>
      </w:r>
      <w:proofErr w:type="spellEnd"/>
      <w:r>
        <w:t xml:space="preserve"> / und bey uns </w:t>
      </w:r>
      <w:proofErr w:type="spellStart"/>
      <w:r>
        <w:t>wone</w:t>
      </w:r>
      <w:proofErr w:type="spellEnd"/>
      <w:r>
        <w:t xml:space="preserve"> / und </w:t>
      </w:r>
      <w:proofErr w:type="spellStart"/>
      <w:r>
        <w:t>nymmermer</w:t>
      </w:r>
      <w:proofErr w:type="spellEnd"/>
      <w:r>
        <w:t xml:space="preserve"> verlaß. Wir künden hie </w:t>
      </w:r>
      <w:proofErr w:type="spellStart"/>
      <w:r>
        <w:t>auff</w:t>
      </w:r>
      <w:proofErr w:type="spellEnd"/>
      <w:r>
        <w:t xml:space="preserve"> erden deß </w:t>
      </w:r>
      <w:proofErr w:type="spellStart"/>
      <w:r>
        <w:t>Teuffels</w:t>
      </w:r>
      <w:proofErr w:type="spellEnd"/>
      <w:r>
        <w:t xml:space="preserve"> </w:t>
      </w:r>
      <w:proofErr w:type="spellStart"/>
      <w:r>
        <w:t>Reych</w:t>
      </w:r>
      <w:proofErr w:type="spellEnd"/>
      <w:r>
        <w:t xml:space="preserve"> </w:t>
      </w:r>
      <w:proofErr w:type="spellStart"/>
      <w:r>
        <w:t>nitt</w:t>
      </w:r>
      <w:proofErr w:type="spellEnd"/>
      <w:r>
        <w:t xml:space="preserve"> gar </w:t>
      </w:r>
      <w:proofErr w:type="spellStart"/>
      <w:r>
        <w:t>entlauffen</w:t>
      </w:r>
      <w:proofErr w:type="spellEnd"/>
      <w:r>
        <w:t xml:space="preserve"> / so lang wir leben / </w:t>
      </w:r>
      <w:proofErr w:type="spellStart"/>
      <w:r>
        <w:t>raytzt</w:t>
      </w:r>
      <w:proofErr w:type="spellEnd"/>
      <w:r>
        <w:t xml:space="preserve"> und treibt er uns / </w:t>
      </w:r>
      <w:proofErr w:type="spellStart"/>
      <w:r>
        <w:t>yetzt</w:t>
      </w:r>
      <w:proofErr w:type="spellEnd"/>
      <w:r>
        <w:t xml:space="preserve"> zu </w:t>
      </w:r>
      <w:proofErr w:type="spellStart"/>
      <w:r>
        <w:t>zorn</w:t>
      </w:r>
      <w:proofErr w:type="spellEnd"/>
      <w:r>
        <w:t xml:space="preserve"> / dann zu </w:t>
      </w:r>
      <w:proofErr w:type="spellStart"/>
      <w:r>
        <w:t>geytz</w:t>
      </w:r>
      <w:proofErr w:type="spellEnd"/>
      <w:r>
        <w:t xml:space="preserve"> / und andern </w:t>
      </w:r>
      <w:proofErr w:type="spellStart"/>
      <w:r>
        <w:t>lastern</w:t>
      </w:r>
      <w:proofErr w:type="spellEnd"/>
      <w:r>
        <w:t xml:space="preserve">. So wir nun sagen / Zu </w:t>
      </w:r>
      <w:proofErr w:type="spellStart"/>
      <w:r>
        <w:t>kumm</w:t>
      </w:r>
      <w:proofErr w:type="spellEnd"/>
      <w:r>
        <w:t xml:space="preserve"> dein reich / so bitten wir / das </w:t>
      </w:r>
      <w:proofErr w:type="spellStart"/>
      <w:r>
        <w:t>Got</w:t>
      </w:r>
      <w:proofErr w:type="spellEnd"/>
      <w:r>
        <w:t xml:space="preserve"> </w:t>
      </w:r>
      <w:proofErr w:type="spellStart"/>
      <w:r>
        <w:t>unß</w:t>
      </w:r>
      <w:proofErr w:type="spellEnd"/>
      <w:r>
        <w:t xml:space="preserve"> sein </w:t>
      </w:r>
      <w:proofErr w:type="spellStart"/>
      <w:r>
        <w:t>haylgen</w:t>
      </w:r>
      <w:proofErr w:type="spellEnd"/>
      <w:r>
        <w:t xml:space="preserve"> </w:t>
      </w:r>
      <w:proofErr w:type="spellStart"/>
      <w:r>
        <w:t>gayst</w:t>
      </w:r>
      <w:proofErr w:type="spellEnd"/>
      <w:r>
        <w:t xml:space="preserve"> geb / der uns </w:t>
      </w:r>
      <w:proofErr w:type="spellStart"/>
      <w:r>
        <w:t>fuer</w:t>
      </w:r>
      <w:proofErr w:type="spellEnd"/>
      <w:r>
        <w:t xml:space="preserve"> / </w:t>
      </w:r>
      <w:proofErr w:type="spellStart"/>
      <w:r>
        <w:t>treyb</w:t>
      </w:r>
      <w:proofErr w:type="spellEnd"/>
      <w:r>
        <w:t xml:space="preserve"> / und </w:t>
      </w:r>
      <w:proofErr w:type="spellStart"/>
      <w:r>
        <w:t>frumm</w:t>
      </w:r>
      <w:proofErr w:type="spellEnd"/>
      <w:r>
        <w:t xml:space="preserve"> mach / der unsere </w:t>
      </w:r>
      <w:proofErr w:type="spellStart"/>
      <w:r>
        <w:t>hertzen</w:t>
      </w:r>
      <w:proofErr w:type="spellEnd"/>
      <w:r>
        <w:t xml:space="preserve"> </w:t>
      </w:r>
      <w:proofErr w:type="spellStart"/>
      <w:r>
        <w:t>new</w:t>
      </w:r>
      <w:proofErr w:type="spellEnd"/>
      <w:r>
        <w:t xml:space="preserve"> und </w:t>
      </w:r>
      <w:proofErr w:type="spellStart"/>
      <w:r>
        <w:t>rayn</w:t>
      </w:r>
      <w:proofErr w:type="spellEnd"/>
      <w:r>
        <w:t xml:space="preserve"> mach / das </w:t>
      </w:r>
      <w:proofErr w:type="spellStart"/>
      <w:r>
        <w:t>sy</w:t>
      </w:r>
      <w:proofErr w:type="spellEnd"/>
      <w:r>
        <w:t xml:space="preserve"> lust und lieb zum </w:t>
      </w:r>
      <w:proofErr w:type="spellStart"/>
      <w:r>
        <w:t>gutten</w:t>
      </w:r>
      <w:proofErr w:type="spellEnd"/>
      <w:r>
        <w:t xml:space="preserve"> haben / das </w:t>
      </w:r>
      <w:proofErr w:type="spellStart"/>
      <w:r>
        <w:t>boeß</w:t>
      </w:r>
      <w:proofErr w:type="spellEnd"/>
      <w:r>
        <w:t xml:space="preserve"> und alle </w:t>
      </w:r>
      <w:proofErr w:type="spellStart"/>
      <w:r>
        <w:t>unzucht</w:t>
      </w:r>
      <w:proofErr w:type="spellEnd"/>
      <w:r>
        <w:t xml:space="preserve"> hassen. Wir bitten auch / das er deß Teufels </w:t>
      </w:r>
      <w:proofErr w:type="spellStart"/>
      <w:r>
        <w:t>Tyranney</w:t>
      </w:r>
      <w:proofErr w:type="spellEnd"/>
      <w:r>
        <w:t xml:space="preserve"> minderen </w:t>
      </w:r>
      <w:proofErr w:type="spellStart"/>
      <w:r>
        <w:t>woell</w:t>
      </w:r>
      <w:proofErr w:type="spellEnd"/>
      <w:r>
        <w:t xml:space="preserve"> / und die </w:t>
      </w:r>
      <w:proofErr w:type="spellStart"/>
      <w:r>
        <w:t>verblendten</w:t>
      </w:r>
      <w:proofErr w:type="spellEnd"/>
      <w:r>
        <w:t xml:space="preserve"> / verstockten </w:t>
      </w:r>
      <w:proofErr w:type="spellStart"/>
      <w:r>
        <w:t>sünder</w:t>
      </w:r>
      <w:proofErr w:type="spellEnd"/>
      <w:r>
        <w:t xml:space="preserve"> so vom Teufel in seinem </w:t>
      </w:r>
      <w:proofErr w:type="spellStart"/>
      <w:r>
        <w:t>reychgefangen</w:t>
      </w:r>
      <w:proofErr w:type="spellEnd"/>
      <w:r>
        <w:t xml:space="preserve"> </w:t>
      </w:r>
      <w:proofErr w:type="spellStart"/>
      <w:r>
        <w:t>seind</w:t>
      </w:r>
      <w:proofErr w:type="spellEnd"/>
      <w:r>
        <w:t xml:space="preserve"> / zu rechter </w:t>
      </w:r>
      <w:proofErr w:type="spellStart"/>
      <w:r>
        <w:t>erkandtnuß</w:t>
      </w:r>
      <w:proofErr w:type="spellEnd"/>
      <w:r>
        <w:t xml:space="preserve"> Christi </w:t>
      </w:r>
      <w:proofErr w:type="spellStart"/>
      <w:r>
        <w:t>fueren</w:t>
      </w:r>
      <w:proofErr w:type="spellEnd"/>
      <w:r>
        <w:t xml:space="preserve"> / </w:t>
      </w:r>
      <w:proofErr w:type="spellStart"/>
      <w:r>
        <w:t>unnd</w:t>
      </w:r>
      <w:proofErr w:type="spellEnd"/>
      <w:r>
        <w:t xml:space="preserve"> die </w:t>
      </w:r>
      <w:proofErr w:type="spellStart"/>
      <w:r>
        <w:t>zal</w:t>
      </w:r>
      <w:proofErr w:type="spellEnd"/>
      <w:r>
        <w:t xml:space="preserve"> der Christen </w:t>
      </w:r>
      <w:proofErr w:type="spellStart"/>
      <w:r>
        <w:t>groesser</w:t>
      </w:r>
      <w:proofErr w:type="spellEnd"/>
      <w:r>
        <w:t xml:space="preserve"> machen </w:t>
      </w:r>
      <w:proofErr w:type="spellStart"/>
      <w:r>
        <w:t>woell</w:t>
      </w:r>
      <w:proofErr w:type="spellEnd"/>
      <w:r>
        <w:t xml:space="preserve">. </w:t>
      </w:r>
    </w:p>
    <w:p w14:paraId="3ECA63C8" w14:textId="77777777" w:rsidR="006662CA" w:rsidRDefault="006662CA" w:rsidP="006662CA">
      <w:pPr>
        <w:pStyle w:val="StandardWeb"/>
      </w:pPr>
      <w:r>
        <w:t xml:space="preserve">In Summa / Zu </w:t>
      </w:r>
      <w:proofErr w:type="spellStart"/>
      <w:r>
        <w:t>kumm</w:t>
      </w:r>
      <w:proofErr w:type="spellEnd"/>
      <w:r>
        <w:t xml:space="preserve"> dein reich / ist soviel gesagt / Als wann ich </w:t>
      </w:r>
      <w:proofErr w:type="spellStart"/>
      <w:r>
        <w:t>spraech</w:t>
      </w:r>
      <w:proofErr w:type="spellEnd"/>
      <w:r>
        <w:t xml:space="preserve"> / Gib </w:t>
      </w:r>
      <w:proofErr w:type="spellStart"/>
      <w:r>
        <w:t>unns</w:t>
      </w:r>
      <w:proofErr w:type="spellEnd"/>
      <w:r>
        <w:t xml:space="preserve"> den </w:t>
      </w:r>
      <w:proofErr w:type="spellStart"/>
      <w:r>
        <w:t>haylgen</w:t>
      </w:r>
      <w:proofErr w:type="spellEnd"/>
      <w:r>
        <w:t xml:space="preserve"> </w:t>
      </w:r>
      <w:proofErr w:type="spellStart"/>
      <w:r>
        <w:t>gayst</w:t>
      </w:r>
      <w:proofErr w:type="spellEnd"/>
      <w:r>
        <w:t xml:space="preserve"> / und mach uns </w:t>
      </w:r>
      <w:proofErr w:type="spellStart"/>
      <w:r>
        <w:t>frumm</w:t>
      </w:r>
      <w:proofErr w:type="spellEnd"/>
      <w:r>
        <w:t xml:space="preserve">. </w:t>
      </w:r>
    </w:p>
    <w:p w14:paraId="7562CEBD" w14:textId="77777777" w:rsidR="006662CA" w:rsidRDefault="006662CA" w:rsidP="006662CA">
      <w:pPr>
        <w:pStyle w:val="StandardWeb"/>
      </w:pPr>
      <w:r>
        <w:rPr>
          <w:rStyle w:val="Fett"/>
        </w:rPr>
        <w:t xml:space="preserve">Frag. </w:t>
      </w:r>
      <w:r>
        <w:br/>
        <w:t xml:space="preserve">Was bitten wir dann im dritten / So wir sagen / </w:t>
      </w:r>
      <w:r>
        <w:rPr>
          <w:rStyle w:val="Fett"/>
        </w:rPr>
        <w:t xml:space="preserve">Dein will </w:t>
      </w:r>
      <w:proofErr w:type="spellStart"/>
      <w:r>
        <w:rPr>
          <w:rStyle w:val="Fett"/>
        </w:rPr>
        <w:t>geschech</w:t>
      </w:r>
      <w:proofErr w:type="spellEnd"/>
      <w:r>
        <w:rPr>
          <w:rStyle w:val="Fett"/>
        </w:rPr>
        <w:t xml:space="preserve"> </w:t>
      </w:r>
      <w:proofErr w:type="spellStart"/>
      <w:r>
        <w:rPr>
          <w:rStyle w:val="Fett"/>
        </w:rPr>
        <w:t>auff</w:t>
      </w:r>
      <w:proofErr w:type="spellEnd"/>
      <w:r>
        <w:rPr>
          <w:rStyle w:val="Fett"/>
        </w:rPr>
        <w:t xml:space="preserve"> erden wie im </w:t>
      </w:r>
      <w:proofErr w:type="spellStart"/>
      <w:r>
        <w:rPr>
          <w:rStyle w:val="Fett"/>
        </w:rPr>
        <w:t>himmel</w:t>
      </w:r>
      <w:proofErr w:type="spellEnd"/>
      <w:r>
        <w:rPr>
          <w:rStyle w:val="Fett"/>
        </w:rPr>
        <w:t xml:space="preserve">. </w:t>
      </w:r>
    </w:p>
    <w:p w14:paraId="6AA215C1" w14:textId="77777777" w:rsidR="006662CA" w:rsidRDefault="006662CA" w:rsidP="006662CA">
      <w:pPr>
        <w:pStyle w:val="StandardWeb"/>
      </w:pPr>
      <w:proofErr w:type="spellStart"/>
      <w:r>
        <w:t>Ant</w:t>
      </w:r>
      <w:proofErr w:type="spellEnd"/>
      <w:r>
        <w:t>.</w:t>
      </w:r>
      <w:r>
        <w:br/>
        <w:t xml:space="preserve">Wir bitten da / daß Gott nach </w:t>
      </w:r>
      <w:proofErr w:type="spellStart"/>
      <w:r>
        <w:t>seynem</w:t>
      </w:r>
      <w:proofErr w:type="spellEnd"/>
      <w:r>
        <w:t xml:space="preserve"> </w:t>
      </w:r>
      <w:proofErr w:type="spellStart"/>
      <w:r>
        <w:t>wolgefallen</w:t>
      </w:r>
      <w:proofErr w:type="spellEnd"/>
      <w:r>
        <w:t xml:space="preserve"> </w:t>
      </w:r>
      <w:proofErr w:type="spellStart"/>
      <w:r>
        <w:t>mitt</w:t>
      </w:r>
      <w:proofErr w:type="spellEnd"/>
      <w:r>
        <w:t xml:space="preserve"> uns mach. Im </w:t>
      </w:r>
      <w:proofErr w:type="spellStart"/>
      <w:r>
        <w:t>Hymmel</w:t>
      </w:r>
      <w:proofErr w:type="spellEnd"/>
      <w:r>
        <w:t xml:space="preserve"> ist </w:t>
      </w:r>
      <w:proofErr w:type="spellStart"/>
      <w:r>
        <w:t>ain</w:t>
      </w:r>
      <w:proofErr w:type="spellEnd"/>
      <w:r>
        <w:t xml:space="preserve"> will / was Gott will das </w:t>
      </w:r>
      <w:proofErr w:type="spellStart"/>
      <w:r>
        <w:t>woellen</w:t>
      </w:r>
      <w:proofErr w:type="spellEnd"/>
      <w:r>
        <w:t xml:space="preserve"> auch all </w:t>
      </w:r>
      <w:proofErr w:type="spellStart"/>
      <w:r>
        <w:t>saeligen</w:t>
      </w:r>
      <w:proofErr w:type="spellEnd"/>
      <w:r>
        <w:t xml:space="preserve">. Aber wir die noch </w:t>
      </w:r>
      <w:proofErr w:type="spellStart"/>
      <w:r>
        <w:t>flaysch</w:t>
      </w:r>
      <w:proofErr w:type="spellEnd"/>
      <w:r>
        <w:t xml:space="preserve"> und </w:t>
      </w:r>
      <w:proofErr w:type="spellStart"/>
      <w:r>
        <w:t>blut</w:t>
      </w:r>
      <w:proofErr w:type="spellEnd"/>
      <w:r>
        <w:t xml:space="preserve"> haben / </w:t>
      </w:r>
      <w:proofErr w:type="spellStart"/>
      <w:r>
        <w:t>seind</w:t>
      </w:r>
      <w:proofErr w:type="spellEnd"/>
      <w:r>
        <w:t xml:space="preserve"> mit Gott </w:t>
      </w:r>
      <w:proofErr w:type="spellStart"/>
      <w:r>
        <w:t>nit</w:t>
      </w:r>
      <w:proofErr w:type="spellEnd"/>
      <w:r>
        <w:t xml:space="preserve"> </w:t>
      </w:r>
      <w:proofErr w:type="spellStart"/>
      <w:r>
        <w:t>ains</w:t>
      </w:r>
      <w:proofErr w:type="spellEnd"/>
      <w:r>
        <w:t xml:space="preserve"> willens. </w:t>
      </w:r>
      <w:proofErr w:type="spellStart"/>
      <w:r>
        <w:t>Darumb</w:t>
      </w:r>
      <w:proofErr w:type="spellEnd"/>
      <w:r>
        <w:t xml:space="preserve"> bitten wir das er uns </w:t>
      </w:r>
      <w:proofErr w:type="spellStart"/>
      <w:r>
        <w:t>woell</w:t>
      </w:r>
      <w:proofErr w:type="spellEnd"/>
      <w:r>
        <w:t xml:space="preserve"> </w:t>
      </w:r>
      <w:proofErr w:type="spellStart"/>
      <w:r>
        <w:t>genad</w:t>
      </w:r>
      <w:proofErr w:type="spellEnd"/>
      <w:r>
        <w:t xml:space="preserve"> geben / das wir sein willen mit </w:t>
      </w:r>
      <w:proofErr w:type="spellStart"/>
      <w:r>
        <w:t>gedult</w:t>
      </w:r>
      <w:proofErr w:type="spellEnd"/>
      <w:r>
        <w:t xml:space="preserve"> tragen </w:t>
      </w:r>
      <w:proofErr w:type="spellStart"/>
      <w:r>
        <w:t>mügen</w:t>
      </w:r>
      <w:proofErr w:type="spellEnd"/>
      <w:r>
        <w:t xml:space="preserve"> / und </w:t>
      </w:r>
      <w:proofErr w:type="spellStart"/>
      <w:r>
        <w:t>nit</w:t>
      </w:r>
      <w:proofErr w:type="spellEnd"/>
      <w:r>
        <w:t xml:space="preserve"> über </w:t>
      </w:r>
      <w:proofErr w:type="spellStart"/>
      <w:r>
        <w:t>jn</w:t>
      </w:r>
      <w:proofErr w:type="spellEnd"/>
      <w:r>
        <w:t xml:space="preserve"> zürnen / ob uns schon </w:t>
      </w:r>
      <w:proofErr w:type="spellStart"/>
      <w:r>
        <w:t>dunckt</w:t>
      </w:r>
      <w:proofErr w:type="spellEnd"/>
      <w:r>
        <w:t xml:space="preserve"> es </w:t>
      </w:r>
      <w:proofErr w:type="spellStart"/>
      <w:r>
        <w:t>solt</w:t>
      </w:r>
      <w:proofErr w:type="spellEnd"/>
      <w:r>
        <w:t xml:space="preserve"> anders mit uns zu </w:t>
      </w:r>
      <w:proofErr w:type="spellStart"/>
      <w:r>
        <w:t>gon</w:t>
      </w:r>
      <w:proofErr w:type="spellEnd"/>
      <w:r>
        <w:t xml:space="preserve"> / oder Gott sey uns </w:t>
      </w:r>
      <w:proofErr w:type="spellStart"/>
      <w:r>
        <w:t>ungenaedig</w:t>
      </w:r>
      <w:proofErr w:type="spellEnd"/>
      <w:r>
        <w:t xml:space="preserve"> / so er unsern willen also durch </w:t>
      </w:r>
      <w:proofErr w:type="spellStart"/>
      <w:r>
        <w:t>vil</w:t>
      </w:r>
      <w:proofErr w:type="spellEnd"/>
      <w:r>
        <w:t xml:space="preserve"> </w:t>
      </w:r>
      <w:proofErr w:type="spellStart"/>
      <w:r>
        <w:t>widerwaertigkait</w:t>
      </w:r>
      <w:proofErr w:type="spellEnd"/>
      <w:r>
        <w:t xml:space="preserve"> bricht / da sollen wir sagen / Dein will </w:t>
      </w:r>
      <w:proofErr w:type="spellStart"/>
      <w:r>
        <w:t>geschech</w:t>
      </w:r>
      <w:proofErr w:type="spellEnd"/>
      <w:r>
        <w:t xml:space="preserve"> etc. Ach Herr schaff deinen willen an uns / gib uns gehorsam und </w:t>
      </w:r>
      <w:proofErr w:type="spellStart"/>
      <w:r>
        <w:t>gedult</w:t>
      </w:r>
      <w:proofErr w:type="spellEnd"/>
      <w:r>
        <w:t xml:space="preserve"> / </w:t>
      </w:r>
      <w:proofErr w:type="spellStart"/>
      <w:r>
        <w:t>verleich</w:t>
      </w:r>
      <w:proofErr w:type="spellEnd"/>
      <w:r>
        <w:t xml:space="preserve"> das wir dein willen für </w:t>
      </w:r>
      <w:proofErr w:type="spellStart"/>
      <w:r>
        <w:t>ain</w:t>
      </w:r>
      <w:proofErr w:type="spellEnd"/>
      <w:r>
        <w:t xml:space="preserve"> </w:t>
      </w:r>
      <w:proofErr w:type="spellStart"/>
      <w:r>
        <w:t>gnad</w:t>
      </w:r>
      <w:proofErr w:type="spellEnd"/>
      <w:r>
        <w:t xml:space="preserve"> halten / und </w:t>
      </w:r>
      <w:proofErr w:type="spellStart"/>
      <w:r>
        <w:t>sterck</w:t>
      </w:r>
      <w:proofErr w:type="spellEnd"/>
      <w:r>
        <w:t xml:space="preserve"> uns im </w:t>
      </w:r>
      <w:proofErr w:type="spellStart"/>
      <w:r>
        <w:t>Creütz</w:t>
      </w:r>
      <w:proofErr w:type="spellEnd"/>
      <w:r>
        <w:t xml:space="preserve"> / das wir </w:t>
      </w:r>
      <w:proofErr w:type="spellStart"/>
      <w:r>
        <w:t>nit</w:t>
      </w:r>
      <w:proofErr w:type="spellEnd"/>
      <w:r>
        <w:t xml:space="preserve"> verzagen. </w:t>
      </w:r>
    </w:p>
    <w:p w14:paraId="672978EF" w14:textId="77777777" w:rsidR="006662CA" w:rsidRDefault="006662CA" w:rsidP="006662CA">
      <w:pPr>
        <w:pStyle w:val="StandardWeb"/>
      </w:pPr>
      <w:r>
        <w:rPr>
          <w:rStyle w:val="Fett"/>
        </w:rPr>
        <w:t xml:space="preserve">Frag. </w:t>
      </w:r>
      <w:r>
        <w:br/>
        <w:t xml:space="preserve">Was ist dann das für </w:t>
      </w:r>
      <w:proofErr w:type="spellStart"/>
      <w:r>
        <w:t>ain</w:t>
      </w:r>
      <w:proofErr w:type="spellEnd"/>
      <w:r>
        <w:t xml:space="preserve"> bitt / So wir sprechen / </w:t>
      </w:r>
      <w:r>
        <w:rPr>
          <w:rStyle w:val="Fett"/>
        </w:rPr>
        <w:t xml:space="preserve">Unser </w:t>
      </w:r>
      <w:proofErr w:type="spellStart"/>
      <w:r>
        <w:rPr>
          <w:rStyle w:val="Fett"/>
        </w:rPr>
        <w:t>taeglich</w:t>
      </w:r>
      <w:proofErr w:type="spellEnd"/>
      <w:r>
        <w:rPr>
          <w:rStyle w:val="Fett"/>
        </w:rPr>
        <w:t xml:space="preserve"> </w:t>
      </w:r>
      <w:proofErr w:type="spellStart"/>
      <w:r>
        <w:rPr>
          <w:rStyle w:val="Fett"/>
        </w:rPr>
        <w:t>brot</w:t>
      </w:r>
      <w:proofErr w:type="spellEnd"/>
      <w:r>
        <w:rPr>
          <w:rStyle w:val="Fett"/>
        </w:rPr>
        <w:t xml:space="preserve"> gib uns </w:t>
      </w:r>
      <w:proofErr w:type="spellStart"/>
      <w:r>
        <w:rPr>
          <w:rStyle w:val="Fett"/>
        </w:rPr>
        <w:t>heüt</w:t>
      </w:r>
      <w:proofErr w:type="spellEnd"/>
      <w:r>
        <w:rPr>
          <w:rStyle w:val="Fett"/>
        </w:rPr>
        <w:t>?</w:t>
      </w:r>
      <w:r>
        <w:t xml:space="preserve"> </w:t>
      </w:r>
    </w:p>
    <w:p w14:paraId="3D115146" w14:textId="77777777" w:rsidR="006662CA" w:rsidRDefault="006662CA" w:rsidP="006662CA">
      <w:pPr>
        <w:pStyle w:val="StandardWeb"/>
      </w:pPr>
      <w:proofErr w:type="spellStart"/>
      <w:r>
        <w:t>Antwurt</w:t>
      </w:r>
      <w:proofErr w:type="spellEnd"/>
      <w:r>
        <w:t xml:space="preserve">. Wie wir vor </w:t>
      </w:r>
      <w:proofErr w:type="spellStart"/>
      <w:r>
        <w:t>umb</w:t>
      </w:r>
      <w:proofErr w:type="spellEnd"/>
      <w:r>
        <w:t xml:space="preserve"> </w:t>
      </w:r>
      <w:proofErr w:type="spellStart"/>
      <w:r>
        <w:t>gaystliche</w:t>
      </w:r>
      <w:proofErr w:type="spellEnd"/>
      <w:r>
        <w:t xml:space="preserve"> </w:t>
      </w:r>
      <w:proofErr w:type="spellStart"/>
      <w:r>
        <w:t>guetter</w:t>
      </w:r>
      <w:proofErr w:type="spellEnd"/>
      <w:r>
        <w:t xml:space="preserve"> betten haben / also bitten wir hie </w:t>
      </w:r>
      <w:proofErr w:type="spellStart"/>
      <w:r>
        <w:t>umb</w:t>
      </w:r>
      <w:proofErr w:type="spellEnd"/>
      <w:r>
        <w:t xml:space="preserve"> all </w:t>
      </w:r>
      <w:proofErr w:type="spellStart"/>
      <w:r>
        <w:t>leyplich</w:t>
      </w:r>
      <w:proofErr w:type="spellEnd"/>
      <w:r>
        <w:t xml:space="preserve"> </w:t>
      </w:r>
      <w:proofErr w:type="spellStart"/>
      <w:r>
        <w:t>notdurfft</w:t>
      </w:r>
      <w:proofErr w:type="spellEnd"/>
      <w:r>
        <w:t xml:space="preserve"> / Das uns Gott </w:t>
      </w:r>
      <w:proofErr w:type="spellStart"/>
      <w:r>
        <w:t>usner</w:t>
      </w:r>
      <w:proofErr w:type="spellEnd"/>
      <w:r>
        <w:t xml:space="preserve"> </w:t>
      </w:r>
      <w:proofErr w:type="spellStart"/>
      <w:r>
        <w:t>vatter</w:t>
      </w:r>
      <w:proofErr w:type="spellEnd"/>
      <w:r>
        <w:t xml:space="preserve"> versorgen </w:t>
      </w:r>
      <w:proofErr w:type="spellStart"/>
      <w:r>
        <w:t>woell</w:t>
      </w:r>
      <w:proofErr w:type="spellEnd"/>
      <w:r>
        <w:t xml:space="preserve"> mit </w:t>
      </w:r>
      <w:proofErr w:type="spellStart"/>
      <w:r>
        <w:t>taeglicher</w:t>
      </w:r>
      <w:proofErr w:type="spellEnd"/>
      <w:r>
        <w:t xml:space="preserve"> </w:t>
      </w:r>
      <w:proofErr w:type="spellStart"/>
      <w:r>
        <w:t>narung</w:t>
      </w:r>
      <w:proofErr w:type="spellEnd"/>
      <w:r>
        <w:t xml:space="preserve"> / </w:t>
      </w:r>
      <w:proofErr w:type="spellStart"/>
      <w:r>
        <w:t>mitt</w:t>
      </w:r>
      <w:proofErr w:type="spellEnd"/>
      <w:r>
        <w:t xml:space="preserve"> Essen / </w:t>
      </w:r>
      <w:proofErr w:type="spellStart"/>
      <w:r>
        <w:t>Trincken</w:t>
      </w:r>
      <w:proofErr w:type="spellEnd"/>
      <w:r>
        <w:t xml:space="preserve"> / </w:t>
      </w:r>
      <w:proofErr w:type="spellStart"/>
      <w:r>
        <w:t>Klaydern</w:t>
      </w:r>
      <w:proofErr w:type="spellEnd"/>
      <w:r>
        <w:t xml:space="preserve"> / </w:t>
      </w:r>
      <w:proofErr w:type="spellStart"/>
      <w:r>
        <w:t>unnd</w:t>
      </w:r>
      <w:proofErr w:type="spellEnd"/>
      <w:r>
        <w:t xml:space="preserve"> was wir </w:t>
      </w:r>
      <w:proofErr w:type="spellStart"/>
      <w:r>
        <w:t>bedürffen</w:t>
      </w:r>
      <w:proofErr w:type="spellEnd"/>
      <w:r>
        <w:t xml:space="preserve"> / Da bekennen wir das </w:t>
      </w:r>
      <w:proofErr w:type="spellStart"/>
      <w:r>
        <w:t>zeytliche</w:t>
      </w:r>
      <w:proofErr w:type="spellEnd"/>
      <w:r>
        <w:t xml:space="preserve"> </w:t>
      </w:r>
      <w:proofErr w:type="spellStart"/>
      <w:r>
        <w:t>guetter</w:t>
      </w:r>
      <w:proofErr w:type="spellEnd"/>
      <w:r>
        <w:t xml:space="preserve"> auch seine gaben / und uns von </w:t>
      </w:r>
      <w:proofErr w:type="spellStart"/>
      <w:r>
        <w:t>noeten</w:t>
      </w:r>
      <w:proofErr w:type="spellEnd"/>
      <w:r>
        <w:t xml:space="preserve"> </w:t>
      </w:r>
      <w:proofErr w:type="spellStart"/>
      <w:r>
        <w:t>seind</w:t>
      </w:r>
      <w:proofErr w:type="spellEnd"/>
      <w:r>
        <w:t xml:space="preserve"> / weil wir </w:t>
      </w:r>
      <w:proofErr w:type="spellStart"/>
      <w:r>
        <w:t>jn</w:t>
      </w:r>
      <w:proofErr w:type="spellEnd"/>
      <w:r>
        <w:t xml:space="preserve"> </w:t>
      </w:r>
      <w:proofErr w:type="spellStart"/>
      <w:r>
        <w:t>darumb</w:t>
      </w:r>
      <w:proofErr w:type="spellEnd"/>
      <w:r>
        <w:t xml:space="preserve"> bitten etc. In Summa / wir bitten Gott das er uns geben </w:t>
      </w:r>
      <w:proofErr w:type="spellStart"/>
      <w:r>
        <w:t>woell</w:t>
      </w:r>
      <w:proofErr w:type="spellEnd"/>
      <w:r>
        <w:t xml:space="preserve"> alles was wir </w:t>
      </w:r>
      <w:proofErr w:type="spellStart"/>
      <w:r>
        <w:t>bedürffen</w:t>
      </w:r>
      <w:proofErr w:type="spellEnd"/>
      <w:r>
        <w:t xml:space="preserve"> hie zu </w:t>
      </w:r>
      <w:proofErr w:type="spellStart"/>
      <w:r>
        <w:t>disem</w:t>
      </w:r>
      <w:proofErr w:type="spellEnd"/>
      <w:r>
        <w:t xml:space="preserve"> leben </w:t>
      </w:r>
      <w:proofErr w:type="spellStart"/>
      <w:r>
        <w:t>zeytlich</w:t>
      </w:r>
      <w:proofErr w:type="spellEnd"/>
      <w:r>
        <w:t xml:space="preserve"> / als verstand im Regiment / </w:t>
      </w:r>
      <w:proofErr w:type="spellStart"/>
      <w:r>
        <w:t>gesundthait</w:t>
      </w:r>
      <w:proofErr w:type="spellEnd"/>
      <w:r>
        <w:t xml:space="preserve"> / andern </w:t>
      </w:r>
      <w:proofErr w:type="spellStart"/>
      <w:r>
        <w:t>leüten</w:t>
      </w:r>
      <w:proofErr w:type="spellEnd"/>
      <w:r>
        <w:t xml:space="preserve"> zu dienen / </w:t>
      </w:r>
      <w:proofErr w:type="spellStart"/>
      <w:r>
        <w:t>vernünfftige</w:t>
      </w:r>
      <w:proofErr w:type="spellEnd"/>
      <w:r>
        <w:t xml:space="preserve"> Fürsten </w:t>
      </w:r>
      <w:proofErr w:type="spellStart"/>
      <w:r>
        <w:t>unnd</w:t>
      </w:r>
      <w:proofErr w:type="spellEnd"/>
      <w:r>
        <w:t xml:space="preserve"> Herren / </w:t>
      </w:r>
      <w:proofErr w:type="spellStart"/>
      <w:r>
        <w:t>frid</w:t>
      </w:r>
      <w:proofErr w:type="spellEnd"/>
      <w:r>
        <w:t xml:space="preserve"> und </w:t>
      </w:r>
      <w:proofErr w:type="spellStart"/>
      <w:r>
        <w:t>ainigkait</w:t>
      </w:r>
      <w:proofErr w:type="spellEnd"/>
      <w:r>
        <w:t xml:space="preserve"> / das wir </w:t>
      </w:r>
      <w:proofErr w:type="spellStart"/>
      <w:r>
        <w:t>eerlich</w:t>
      </w:r>
      <w:proofErr w:type="spellEnd"/>
      <w:r>
        <w:t xml:space="preserve"> uns </w:t>
      </w:r>
      <w:proofErr w:type="spellStart"/>
      <w:r>
        <w:t>zymlich</w:t>
      </w:r>
      <w:proofErr w:type="spellEnd"/>
      <w:r>
        <w:t xml:space="preserve"> mit </w:t>
      </w:r>
      <w:proofErr w:type="spellStart"/>
      <w:r>
        <w:t>ainander</w:t>
      </w:r>
      <w:proofErr w:type="spellEnd"/>
      <w:r>
        <w:t xml:space="preserve"> </w:t>
      </w:r>
      <w:proofErr w:type="spellStart"/>
      <w:r>
        <w:t>mügen</w:t>
      </w:r>
      <w:proofErr w:type="spellEnd"/>
      <w:r>
        <w:t xml:space="preserve"> hinkommen. </w:t>
      </w:r>
    </w:p>
    <w:p w14:paraId="5C67CC36" w14:textId="77777777" w:rsidR="006662CA" w:rsidRDefault="006662CA" w:rsidP="006662CA">
      <w:pPr>
        <w:pStyle w:val="StandardWeb"/>
      </w:pPr>
      <w:r>
        <w:rPr>
          <w:rStyle w:val="Fett"/>
        </w:rPr>
        <w:t xml:space="preserve">Frag. </w:t>
      </w:r>
      <w:r>
        <w:br/>
        <w:t xml:space="preserve">Was </w:t>
      </w:r>
      <w:proofErr w:type="spellStart"/>
      <w:r>
        <w:t>begert</w:t>
      </w:r>
      <w:proofErr w:type="spellEnd"/>
      <w:r>
        <w:t xml:space="preserve"> die </w:t>
      </w:r>
      <w:proofErr w:type="spellStart"/>
      <w:r>
        <w:t>fünfft</w:t>
      </w:r>
      <w:proofErr w:type="spellEnd"/>
      <w:r>
        <w:t xml:space="preserve"> bitt / </w:t>
      </w:r>
      <w:r>
        <w:rPr>
          <w:rStyle w:val="Fett"/>
        </w:rPr>
        <w:t xml:space="preserve">Vergib uns </w:t>
      </w:r>
      <w:proofErr w:type="spellStart"/>
      <w:r>
        <w:rPr>
          <w:rStyle w:val="Fett"/>
        </w:rPr>
        <w:t>unnser</w:t>
      </w:r>
      <w:proofErr w:type="spellEnd"/>
      <w:r>
        <w:rPr>
          <w:rStyle w:val="Fett"/>
        </w:rPr>
        <w:t xml:space="preserve"> schuld / wie wir </w:t>
      </w:r>
      <w:proofErr w:type="spellStart"/>
      <w:r>
        <w:rPr>
          <w:rStyle w:val="Fett"/>
        </w:rPr>
        <w:t>unnsern</w:t>
      </w:r>
      <w:proofErr w:type="spellEnd"/>
      <w:r>
        <w:rPr>
          <w:rStyle w:val="Fett"/>
        </w:rPr>
        <w:t xml:space="preserve"> </w:t>
      </w:r>
      <w:proofErr w:type="spellStart"/>
      <w:r>
        <w:rPr>
          <w:rStyle w:val="Fett"/>
        </w:rPr>
        <w:t>schuldigern</w:t>
      </w:r>
      <w:proofErr w:type="spellEnd"/>
      <w:r>
        <w:rPr>
          <w:rStyle w:val="Fett"/>
        </w:rPr>
        <w:t xml:space="preserve"> vergeben? </w:t>
      </w:r>
    </w:p>
    <w:p w14:paraId="15120F08" w14:textId="77777777" w:rsidR="006662CA" w:rsidRDefault="006662CA" w:rsidP="006662CA">
      <w:pPr>
        <w:pStyle w:val="StandardWeb"/>
      </w:pPr>
      <w:proofErr w:type="spellStart"/>
      <w:r>
        <w:t>Ant</w:t>
      </w:r>
      <w:proofErr w:type="spellEnd"/>
      <w:r>
        <w:t>.</w:t>
      </w:r>
      <w:r>
        <w:br/>
        <w:t xml:space="preserve">Wir bitten Gott </w:t>
      </w:r>
      <w:proofErr w:type="spellStart"/>
      <w:r>
        <w:t>unnsern</w:t>
      </w:r>
      <w:proofErr w:type="spellEnd"/>
      <w:r>
        <w:t xml:space="preserve"> Vatter / das er uns all unser </w:t>
      </w:r>
      <w:proofErr w:type="spellStart"/>
      <w:r>
        <w:t>sünd</w:t>
      </w:r>
      <w:proofErr w:type="spellEnd"/>
      <w:r>
        <w:t xml:space="preserve"> und </w:t>
      </w:r>
      <w:proofErr w:type="spellStart"/>
      <w:r>
        <w:t>missethat</w:t>
      </w:r>
      <w:proofErr w:type="spellEnd"/>
      <w:r>
        <w:t xml:space="preserve"> </w:t>
      </w:r>
      <w:proofErr w:type="spellStart"/>
      <w:r>
        <w:t>woell</w:t>
      </w:r>
      <w:proofErr w:type="spellEnd"/>
      <w:r>
        <w:t xml:space="preserve"> vergeben / </w:t>
      </w:r>
      <w:proofErr w:type="spellStart"/>
      <w:r>
        <w:t>woelle</w:t>
      </w:r>
      <w:proofErr w:type="spellEnd"/>
      <w:r>
        <w:t xml:space="preserve"> </w:t>
      </w:r>
      <w:proofErr w:type="spellStart"/>
      <w:r>
        <w:t>unns</w:t>
      </w:r>
      <w:proofErr w:type="spellEnd"/>
      <w:r>
        <w:t xml:space="preserve"> </w:t>
      </w:r>
      <w:proofErr w:type="spellStart"/>
      <w:r>
        <w:t>nitt</w:t>
      </w:r>
      <w:proofErr w:type="spellEnd"/>
      <w:r>
        <w:t xml:space="preserve"> straffen nach der strenge / sonder </w:t>
      </w:r>
      <w:proofErr w:type="spellStart"/>
      <w:r>
        <w:t>barmherztigklich</w:t>
      </w:r>
      <w:proofErr w:type="spellEnd"/>
      <w:r>
        <w:t xml:space="preserve"> nachlassen / </w:t>
      </w:r>
      <w:proofErr w:type="spellStart"/>
      <w:r>
        <w:t>schencken</w:t>
      </w:r>
      <w:proofErr w:type="spellEnd"/>
      <w:r>
        <w:t xml:space="preserve"> und </w:t>
      </w:r>
      <w:proofErr w:type="spellStart"/>
      <w:r>
        <w:t>verzeyhen</w:t>
      </w:r>
      <w:proofErr w:type="spellEnd"/>
      <w:r>
        <w:t xml:space="preserve">. </w:t>
      </w:r>
      <w:proofErr w:type="spellStart"/>
      <w:r>
        <w:t>Darumb</w:t>
      </w:r>
      <w:proofErr w:type="spellEnd"/>
      <w:r>
        <w:t xml:space="preserve"> sprechen wir vergib uns etc. Rechne </w:t>
      </w:r>
      <w:proofErr w:type="spellStart"/>
      <w:r>
        <w:t>nit</w:t>
      </w:r>
      <w:proofErr w:type="spellEnd"/>
      <w:r>
        <w:t xml:space="preserve"> alle schuld / sonder deck zu unser schuld / wir </w:t>
      </w:r>
      <w:proofErr w:type="spellStart"/>
      <w:r>
        <w:t>woellen</w:t>
      </w:r>
      <w:proofErr w:type="spellEnd"/>
      <w:r>
        <w:t xml:space="preserve"> auch gern / und von </w:t>
      </w:r>
      <w:proofErr w:type="spellStart"/>
      <w:r>
        <w:t>hertzen</w:t>
      </w:r>
      <w:proofErr w:type="spellEnd"/>
      <w:r>
        <w:t xml:space="preserve"> (als </w:t>
      </w:r>
      <w:proofErr w:type="spellStart"/>
      <w:r>
        <w:t>vil</w:t>
      </w:r>
      <w:proofErr w:type="spellEnd"/>
      <w:r>
        <w:t xml:space="preserve"> sein </w:t>
      </w:r>
      <w:proofErr w:type="spellStart"/>
      <w:r>
        <w:t>gnad</w:t>
      </w:r>
      <w:proofErr w:type="spellEnd"/>
      <w:r>
        <w:t xml:space="preserve"> zu gibt) </w:t>
      </w:r>
      <w:proofErr w:type="spellStart"/>
      <w:r>
        <w:t>verzeyhen</w:t>
      </w:r>
      <w:proofErr w:type="spellEnd"/>
      <w:r>
        <w:t xml:space="preserve"> allen denen die uns </w:t>
      </w:r>
      <w:proofErr w:type="spellStart"/>
      <w:r>
        <w:t>belaydiget</w:t>
      </w:r>
      <w:proofErr w:type="spellEnd"/>
      <w:r>
        <w:t xml:space="preserve"> haben / und </w:t>
      </w:r>
      <w:proofErr w:type="spellStart"/>
      <w:r>
        <w:t>woellen</w:t>
      </w:r>
      <w:proofErr w:type="spellEnd"/>
      <w:r>
        <w:t xml:space="preserve"> </w:t>
      </w:r>
      <w:proofErr w:type="spellStart"/>
      <w:r>
        <w:t>fridlich</w:t>
      </w:r>
      <w:proofErr w:type="spellEnd"/>
      <w:r>
        <w:t xml:space="preserve"> und </w:t>
      </w:r>
      <w:proofErr w:type="spellStart"/>
      <w:r>
        <w:t>freündtlich</w:t>
      </w:r>
      <w:proofErr w:type="spellEnd"/>
      <w:r>
        <w:t xml:space="preserve"> </w:t>
      </w:r>
      <w:proofErr w:type="spellStart"/>
      <w:r>
        <w:t>mitt</w:t>
      </w:r>
      <w:proofErr w:type="spellEnd"/>
      <w:r>
        <w:t xml:space="preserve"> </w:t>
      </w:r>
      <w:proofErr w:type="spellStart"/>
      <w:r>
        <w:t>jnen</w:t>
      </w:r>
      <w:proofErr w:type="spellEnd"/>
      <w:r>
        <w:t xml:space="preserve"> leben / </w:t>
      </w:r>
      <w:proofErr w:type="spellStart"/>
      <w:r>
        <w:t>Got</w:t>
      </w:r>
      <w:proofErr w:type="spellEnd"/>
      <w:r>
        <w:t xml:space="preserve"> will all unser </w:t>
      </w:r>
      <w:proofErr w:type="spellStart"/>
      <w:r>
        <w:t>sünd</w:t>
      </w:r>
      <w:proofErr w:type="spellEnd"/>
      <w:r>
        <w:t xml:space="preserve"> vergessen / wann wir auch unserm </w:t>
      </w:r>
      <w:proofErr w:type="spellStart"/>
      <w:r>
        <w:t>naechsten</w:t>
      </w:r>
      <w:proofErr w:type="spellEnd"/>
      <w:r>
        <w:t xml:space="preserve"> </w:t>
      </w:r>
      <w:proofErr w:type="spellStart"/>
      <w:r>
        <w:t>verzeyhen</w:t>
      </w:r>
      <w:proofErr w:type="spellEnd"/>
      <w:r>
        <w:t xml:space="preserve"> was er wider uns </w:t>
      </w:r>
      <w:proofErr w:type="spellStart"/>
      <w:r>
        <w:t>gethon</w:t>
      </w:r>
      <w:proofErr w:type="spellEnd"/>
      <w:r>
        <w:t xml:space="preserve"> hat / wie wir unserm </w:t>
      </w:r>
      <w:proofErr w:type="spellStart"/>
      <w:r>
        <w:t>naechsten</w:t>
      </w:r>
      <w:proofErr w:type="spellEnd"/>
      <w:r>
        <w:t xml:space="preserve"> thun / also will auch Gott uns thun. </w:t>
      </w:r>
    </w:p>
    <w:p w14:paraId="70D77075" w14:textId="77777777" w:rsidR="006662CA" w:rsidRDefault="006662CA" w:rsidP="006662CA">
      <w:pPr>
        <w:pStyle w:val="StandardWeb"/>
      </w:pPr>
      <w:r>
        <w:rPr>
          <w:rStyle w:val="Fett"/>
        </w:rPr>
        <w:t xml:space="preserve">Frag. </w:t>
      </w:r>
      <w:r>
        <w:br/>
        <w:t xml:space="preserve">Was bitt man im sechsten / so man sagt </w:t>
      </w:r>
      <w:proofErr w:type="spellStart"/>
      <w:r>
        <w:rPr>
          <w:rStyle w:val="Fett"/>
        </w:rPr>
        <w:t>Fuere</w:t>
      </w:r>
      <w:proofErr w:type="spellEnd"/>
      <w:r>
        <w:rPr>
          <w:rStyle w:val="Fett"/>
        </w:rPr>
        <w:t xml:space="preserve"> uns </w:t>
      </w:r>
      <w:proofErr w:type="spellStart"/>
      <w:r>
        <w:rPr>
          <w:rStyle w:val="Fett"/>
        </w:rPr>
        <w:t>nit</w:t>
      </w:r>
      <w:proofErr w:type="spellEnd"/>
      <w:r>
        <w:rPr>
          <w:rStyle w:val="Fett"/>
        </w:rPr>
        <w:t xml:space="preserve"> in </w:t>
      </w:r>
      <w:proofErr w:type="spellStart"/>
      <w:r>
        <w:rPr>
          <w:rStyle w:val="Fett"/>
        </w:rPr>
        <w:t>versuchung</w:t>
      </w:r>
      <w:proofErr w:type="spellEnd"/>
      <w:r>
        <w:rPr>
          <w:rStyle w:val="Fett"/>
        </w:rPr>
        <w:t xml:space="preserve">? </w:t>
      </w:r>
    </w:p>
    <w:p w14:paraId="14022E72" w14:textId="77777777" w:rsidR="006662CA" w:rsidRDefault="006662CA" w:rsidP="006662CA">
      <w:pPr>
        <w:pStyle w:val="StandardWeb"/>
      </w:pPr>
      <w:proofErr w:type="spellStart"/>
      <w:r>
        <w:t>Ant</w:t>
      </w:r>
      <w:proofErr w:type="spellEnd"/>
      <w:r>
        <w:t>.</w:t>
      </w:r>
      <w:r>
        <w:br/>
        <w:t xml:space="preserve">Wir bitten / das Gott dem </w:t>
      </w:r>
      <w:proofErr w:type="spellStart"/>
      <w:r>
        <w:t>Teuffel</w:t>
      </w:r>
      <w:proofErr w:type="spellEnd"/>
      <w:r>
        <w:t xml:space="preserve"> </w:t>
      </w:r>
      <w:proofErr w:type="spellStart"/>
      <w:r>
        <w:t>nit</w:t>
      </w:r>
      <w:proofErr w:type="spellEnd"/>
      <w:r>
        <w:t xml:space="preserve"> </w:t>
      </w:r>
      <w:proofErr w:type="spellStart"/>
      <w:r>
        <w:t>gwalt</w:t>
      </w:r>
      <w:proofErr w:type="spellEnd"/>
      <w:r>
        <w:t xml:space="preserve"> über uns geb / das er uns in </w:t>
      </w:r>
      <w:proofErr w:type="spellStart"/>
      <w:r>
        <w:t>jrthumb</w:t>
      </w:r>
      <w:proofErr w:type="spellEnd"/>
      <w:r>
        <w:t xml:space="preserve"> </w:t>
      </w:r>
      <w:proofErr w:type="spellStart"/>
      <w:r>
        <w:t>unglauben</w:t>
      </w:r>
      <w:proofErr w:type="spellEnd"/>
      <w:r>
        <w:t xml:space="preserve"> / und </w:t>
      </w:r>
      <w:proofErr w:type="spellStart"/>
      <w:r>
        <w:t>verzweyflung</w:t>
      </w:r>
      <w:proofErr w:type="spellEnd"/>
      <w:r>
        <w:t xml:space="preserve"> </w:t>
      </w:r>
      <w:proofErr w:type="spellStart"/>
      <w:r>
        <w:t>fuer</w:t>
      </w:r>
      <w:proofErr w:type="spellEnd"/>
      <w:r>
        <w:t xml:space="preserve"> / und darinnen </w:t>
      </w:r>
      <w:proofErr w:type="spellStart"/>
      <w:r>
        <w:t>versicnken</w:t>
      </w:r>
      <w:proofErr w:type="spellEnd"/>
      <w:r>
        <w:t xml:space="preserve"> laß / sonder uns </w:t>
      </w:r>
      <w:proofErr w:type="spellStart"/>
      <w:r>
        <w:t>gnaedigklich</w:t>
      </w:r>
      <w:proofErr w:type="spellEnd"/>
      <w:r>
        <w:t xml:space="preserve"> </w:t>
      </w:r>
      <w:proofErr w:type="spellStart"/>
      <w:r>
        <w:t>beystand</w:t>
      </w:r>
      <w:proofErr w:type="spellEnd"/>
      <w:r>
        <w:t xml:space="preserve"> und </w:t>
      </w:r>
      <w:proofErr w:type="spellStart"/>
      <w:r>
        <w:t>helff</w:t>
      </w:r>
      <w:proofErr w:type="spellEnd"/>
      <w:r>
        <w:t xml:space="preserve"> / das wir im glauben verharren biß ins end / laß die </w:t>
      </w:r>
      <w:proofErr w:type="spellStart"/>
      <w:r>
        <w:t>versuchung</w:t>
      </w:r>
      <w:proofErr w:type="spellEnd"/>
      <w:r>
        <w:t xml:space="preserve"> </w:t>
      </w:r>
      <w:proofErr w:type="spellStart"/>
      <w:r>
        <w:t>nitt</w:t>
      </w:r>
      <w:proofErr w:type="spellEnd"/>
      <w:r>
        <w:t xml:space="preserve"> zu groß oder zu </w:t>
      </w:r>
      <w:proofErr w:type="spellStart"/>
      <w:r>
        <w:t>schwaer</w:t>
      </w:r>
      <w:proofErr w:type="spellEnd"/>
      <w:r>
        <w:t xml:space="preserve"> werden / das </w:t>
      </w:r>
      <w:proofErr w:type="spellStart"/>
      <w:r>
        <w:t>sy</w:t>
      </w:r>
      <w:proofErr w:type="spellEnd"/>
      <w:r>
        <w:t xml:space="preserve"> unser </w:t>
      </w:r>
      <w:proofErr w:type="spellStart"/>
      <w:r>
        <w:t>nitt</w:t>
      </w:r>
      <w:proofErr w:type="spellEnd"/>
      <w:r>
        <w:t xml:space="preserve"> </w:t>
      </w:r>
      <w:proofErr w:type="spellStart"/>
      <w:r>
        <w:t>gwaeltig</w:t>
      </w:r>
      <w:proofErr w:type="spellEnd"/>
      <w:r>
        <w:t xml:space="preserve"> werd / </w:t>
      </w:r>
      <w:proofErr w:type="spellStart"/>
      <w:r>
        <w:t>unnd</w:t>
      </w:r>
      <w:proofErr w:type="spellEnd"/>
      <w:r>
        <w:t xml:space="preserve"> über uns </w:t>
      </w:r>
      <w:proofErr w:type="spellStart"/>
      <w:r>
        <w:t>regier</w:t>
      </w:r>
      <w:proofErr w:type="spellEnd"/>
      <w:r>
        <w:t xml:space="preserve"> / das wir der </w:t>
      </w:r>
      <w:proofErr w:type="spellStart"/>
      <w:r>
        <w:t>sünd</w:t>
      </w:r>
      <w:proofErr w:type="spellEnd"/>
      <w:r>
        <w:t xml:space="preserve"> </w:t>
      </w:r>
      <w:proofErr w:type="spellStart"/>
      <w:r>
        <w:t>knecht</w:t>
      </w:r>
      <w:proofErr w:type="spellEnd"/>
      <w:r>
        <w:t xml:space="preserve"> werden / </w:t>
      </w:r>
      <w:proofErr w:type="spellStart"/>
      <w:r>
        <w:t>Sond</w:t>
      </w:r>
      <w:proofErr w:type="spellEnd"/>
      <w:r>
        <w:t xml:space="preserve"> erhalt ob uns / </w:t>
      </w:r>
      <w:proofErr w:type="spellStart"/>
      <w:r>
        <w:t>unnd</w:t>
      </w:r>
      <w:proofErr w:type="spellEnd"/>
      <w:r>
        <w:t xml:space="preserve"> laß uns </w:t>
      </w:r>
      <w:proofErr w:type="spellStart"/>
      <w:r>
        <w:t>nitt</w:t>
      </w:r>
      <w:proofErr w:type="spellEnd"/>
      <w:r>
        <w:t xml:space="preserve"> so </w:t>
      </w:r>
      <w:proofErr w:type="spellStart"/>
      <w:r>
        <w:t>tieff</w:t>
      </w:r>
      <w:proofErr w:type="spellEnd"/>
      <w:r>
        <w:t xml:space="preserve"> hinein </w:t>
      </w:r>
      <w:proofErr w:type="spellStart"/>
      <w:r>
        <w:t>faren</w:t>
      </w:r>
      <w:proofErr w:type="spellEnd"/>
      <w:r>
        <w:t xml:space="preserve">. </w:t>
      </w:r>
    </w:p>
    <w:p w14:paraId="32BC7B4B" w14:textId="77777777" w:rsidR="006662CA" w:rsidRDefault="006662CA" w:rsidP="006662CA">
      <w:pPr>
        <w:pStyle w:val="StandardWeb"/>
      </w:pPr>
      <w:r>
        <w:rPr>
          <w:rStyle w:val="Fett"/>
        </w:rPr>
        <w:t xml:space="preserve">Frag. </w:t>
      </w:r>
      <w:r>
        <w:br/>
        <w:t xml:space="preserve">Was ist das </w:t>
      </w:r>
      <w:proofErr w:type="spellStart"/>
      <w:r>
        <w:t>sibendt</w:t>
      </w:r>
      <w:proofErr w:type="spellEnd"/>
      <w:r>
        <w:t xml:space="preserve"> für </w:t>
      </w:r>
      <w:proofErr w:type="spellStart"/>
      <w:r>
        <w:t>ain</w:t>
      </w:r>
      <w:proofErr w:type="spellEnd"/>
      <w:r>
        <w:t xml:space="preserve"> bitt? </w:t>
      </w:r>
      <w:proofErr w:type="spellStart"/>
      <w:r>
        <w:rPr>
          <w:rStyle w:val="Fett"/>
        </w:rPr>
        <w:t>Erloese</w:t>
      </w:r>
      <w:proofErr w:type="spellEnd"/>
      <w:r>
        <w:rPr>
          <w:rStyle w:val="Fett"/>
        </w:rPr>
        <w:t xml:space="preserve"> uns von übel.</w:t>
      </w:r>
      <w:r>
        <w:t xml:space="preserve"> </w:t>
      </w:r>
    </w:p>
    <w:p w14:paraId="03D2C8B6" w14:textId="77777777" w:rsidR="006662CA" w:rsidRDefault="006662CA" w:rsidP="006662CA">
      <w:pPr>
        <w:pStyle w:val="StandardWeb"/>
      </w:pPr>
      <w:proofErr w:type="spellStart"/>
      <w:r>
        <w:t>Ant</w:t>
      </w:r>
      <w:proofErr w:type="spellEnd"/>
      <w:r>
        <w:t>.</w:t>
      </w:r>
      <w:r>
        <w:br/>
        <w:t xml:space="preserve">Wir bitten / das uns Gott </w:t>
      </w:r>
      <w:proofErr w:type="spellStart"/>
      <w:r>
        <w:t>unnser</w:t>
      </w:r>
      <w:proofErr w:type="spellEnd"/>
      <w:r>
        <w:t xml:space="preserve"> Vatter </w:t>
      </w:r>
      <w:proofErr w:type="spellStart"/>
      <w:r>
        <w:t>barmhertzigklich</w:t>
      </w:r>
      <w:proofErr w:type="spellEnd"/>
      <w:r>
        <w:t xml:space="preserve"> </w:t>
      </w:r>
      <w:proofErr w:type="spellStart"/>
      <w:r>
        <w:t>behuetten</w:t>
      </w:r>
      <w:proofErr w:type="spellEnd"/>
      <w:r>
        <w:t xml:space="preserve"> </w:t>
      </w:r>
      <w:proofErr w:type="spellStart"/>
      <w:r>
        <w:t>woell</w:t>
      </w:r>
      <w:proofErr w:type="spellEnd"/>
      <w:r>
        <w:t xml:space="preserve"> / vor dem </w:t>
      </w:r>
      <w:proofErr w:type="spellStart"/>
      <w:r>
        <w:t>boesen</w:t>
      </w:r>
      <w:proofErr w:type="spellEnd"/>
      <w:r>
        <w:t xml:space="preserve"> / das ist / vorm </w:t>
      </w:r>
      <w:proofErr w:type="spellStart"/>
      <w:r>
        <w:t>Teüffel</w:t>
      </w:r>
      <w:proofErr w:type="spellEnd"/>
      <w:r>
        <w:t xml:space="preserve"> / der </w:t>
      </w:r>
      <w:proofErr w:type="spellStart"/>
      <w:r>
        <w:t>ain</w:t>
      </w:r>
      <w:proofErr w:type="spellEnd"/>
      <w:r>
        <w:t xml:space="preserve"> </w:t>
      </w:r>
      <w:proofErr w:type="spellStart"/>
      <w:r>
        <w:t>boeßwicht</w:t>
      </w:r>
      <w:proofErr w:type="spellEnd"/>
      <w:r>
        <w:t xml:space="preserve"> ist / </w:t>
      </w:r>
      <w:proofErr w:type="spellStart"/>
      <w:r>
        <w:t>Ephe</w:t>
      </w:r>
      <w:proofErr w:type="spellEnd"/>
      <w:r>
        <w:t xml:space="preserve">. 6. Ja </w:t>
      </w:r>
      <w:proofErr w:type="spellStart"/>
      <w:r>
        <w:t>ain</w:t>
      </w:r>
      <w:proofErr w:type="spellEnd"/>
      <w:r>
        <w:t xml:space="preserve"> </w:t>
      </w:r>
      <w:proofErr w:type="spellStart"/>
      <w:r>
        <w:t>brunn</w:t>
      </w:r>
      <w:proofErr w:type="spellEnd"/>
      <w:r>
        <w:t xml:space="preserve"> alles </w:t>
      </w:r>
      <w:proofErr w:type="spellStart"/>
      <w:r>
        <w:t>boesen</w:t>
      </w:r>
      <w:proofErr w:type="spellEnd"/>
      <w:r>
        <w:t xml:space="preserve"> und </w:t>
      </w:r>
      <w:proofErr w:type="spellStart"/>
      <w:r>
        <w:t>übels</w:t>
      </w:r>
      <w:proofErr w:type="spellEnd"/>
      <w:r>
        <w:t xml:space="preserve"> / der uns auch tag und </w:t>
      </w:r>
      <w:proofErr w:type="spellStart"/>
      <w:r>
        <w:t>nacht</w:t>
      </w:r>
      <w:proofErr w:type="spellEnd"/>
      <w:r>
        <w:t xml:space="preserve"> nach stellt. So wir nun sagen </w:t>
      </w:r>
      <w:proofErr w:type="spellStart"/>
      <w:r>
        <w:t>erloeß</w:t>
      </w:r>
      <w:proofErr w:type="spellEnd"/>
      <w:r>
        <w:t xml:space="preserve"> </w:t>
      </w:r>
      <w:proofErr w:type="spellStart"/>
      <w:r>
        <w:t>unns</w:t>
      </w:r>
      <w:proofErr w:type="spellEnd"/>
      <w:r>
        <w:t xml:space="preserve"> etc. So bitten wir / Er </w:t>
      </w:r>
      <w:proofErr w:type="spellStart"/>
      <w:r>
        <w:t>woell</w:t>
      </w:r>
      <w:proofErr w:type="spellEnd"/>
      <w:r>
        <w:t xml:space="preserve"> uns </w:t>
      </w:r>
      <w:proofErr w:type="spellStart"/>
      <w:r>
        <w:t>erloesen</w:t>
      </w:r>
      <w:proofErr w:type="spellEnd"/>
      <w:r>
        <w:t xml:space="preserve"> vom </w:t>
      </w:r>
      <w:proofErr w:type="spellStart"/>
      <w:r>
        <w:t>Teüffel</w:t>
      </w:r>
      <w:proofErr w:type="spellEnd"/>
      <w:r>
        <w:t xml:space="preserve"> und </w:t>
      </w:r>
      <w:proofErr w:type="spellStart"/>
      <w:r>
        <w:t>versucher</w:t>
      </w:r>
      <w:proofErr w:type="spellEnd"/>
      <w:r>
        <w:t xml:space="preserve"> / das er uns durch seine arge </w:t>
      </w:r>
      <w:proofErr w:type="spellStart"/>
      <w:r>
        <w:t>list</w:t>
      </w:r>
      <w:proofErr w:type="spellEnd"/>
      <w:r>
        <w:t xml:space="preserve"> </w:t>
      </w:r>
      <w:proofErr w:type="spellStart"/>
      <w:r>
        <w:t>nitt</w:t>
      </w:r>
      <w:proofErr w:type="spellEnd"/>
      <w:r>
        <w:t xml:space="preserve"> </w:t>
      </w:r>
      <w:proofErr w:type="spellStart"/>
      <w:r>
        <w:t>abtreib</w:t>
      </w:r>
      <w:proofErr w:type="spellEnd"/>
      <w:r>
        <w:t xml:space="preserve"> vom </w:t>
      </w:r>
      <w:proofErr w:type="spellStart"/>
      <w:r>
        <w:t>gutten</w:t>
      </w:r>
      <w:proofErr w:type="spellEnd"/>
      <w:r>
        <w:t xml:space="preserve"> / und im </w:t>
      </w:r>
      <w:proofErr w:type="spellStart"/>
      <w:r>
        <w:t>leyden</w:t>
      </w:r>
      <w:proofErr w:type="spellEnd"/>
      <w:r>
        <w:t xml:space="preserve"> </w:t>
      </w:r>
      <w:proofErr w:type="spellStart"/>
      <w:r>
        <w:t>nit</w:t>
      </w:r>
      <w:proofErr w:type="spellEnd"/>
      <w:r>
        <w:t xml:space="preserve"> </w:t>
      </w:r>
      <w:proofErr w:type="spellStart"/>
      <w:r>
        <w:t>widerspennig</w:t>
      </w:r>
      <w:proofErr w:type="spellEnd"/>
      <w:r>
        <w:t xml:space="preserve"> und unwillig mach. </w:t>
      </w:r>
    </w:p>
    <w:p w14:paraId="486AA723" w14:textId="77777777" w:rsidR="006662CA" w:rsidRDefault="006662CA" w:rsidP="006662CA">
      <w:pPr>
        <w:pStyle w:val="StandardWeb"/>
      </w:pPr>
      <w:r>
        <w:rPr>
          <w:rStyle w:val="Fett"/>
        </w:rPr>
        <w:t xml:space="preserve">Frag. </w:t>
      </w:r>
      <w:r>
        <w:br/>
        <w:t xml:space="preserve">Was </w:t>
      </w:r>
      <w:proofErr w:type="spellStart"/>
      <w:r>
        <w:t>verstastu</w:t>
      </w:r>
      <w:proofErr w:type="spellEnd"/>
      <w:r>
        <w:t xml:space="preserve"> bey dem </w:t>
      </w:r>
      <w:proofErr w:type="spellStart"/>
      <w:r>
        <w:t>wort</w:t>
      </w:r>
      <w:proofErr w:type="spellEnd"/>
      <w:r>
        <w:t xml:space="preserve"> / </w:t>
      </w:r>
      <w:r>
        <w:rPr>
          <w:rStyle w:val="Fett"/>
        </w:rPr>
        <w:t>Amen.</w:t>
      </w:r>
      <w:r>
        <w:t xml:space="preserve"> </w:t>
      </w:r>
    </w:p>
    <w:p w14:paraId="3E9ACC52" w14:textId="77777777" w:rsidR="006662CA" w:rsidRDefault="006662CA" w:rsidP="006662CA">
      <w:pPr>
        <w:pStyle w:val="StandardWeb"/>
      </w:pPr>
      <w:proofErr w:type="spellStart"/>
      <w:r>
        <w:t>Ant</w:t>
      </w:r>
      <w:proofErr w:type="spellEnd"/>
      <w:r>
        <w:t>.</w:t>
      </w:r>
      <w:r>
        <w:br/>
        <w:t xml:space="preserve">Amen / </w:t>
      </w:r>
      <w:proofErr w:type="spellStart"/>
      <w:r>
        <w:t>hayßt</w:t>
      </w:r>
      <w:proofErr w:type="spellEnd"/>
      <w:r>
        <w:t xml:space="preserve"> das </w:t>
      </w:r>
      <w:proofErr w:type="spellStart"/>
      <w:r>
        <w:t>geschech</w:t>
      </w:r>
      <w:proofErr w:type="spellEnd"/>
      <w:r>
        <w:t xml:space="preserve"> / oder werd war / Da glaub ich </w:t>
      </w:r>
      <w:proofErr w:type="spellStart"/>
      <w:r>
        <w:t>ungezweyflet</w:t>
      </w:r>
      <w:proofErr w:type="spellEnd"/>
      <w:r>
        <w:t xml:space="preserve"> / es sey ja / und im </w:t>
      </w:r>
      <w:proofErr w:type="spellStart"/>
      <w:r>
        <w:t>hymmel</w:t>
      </w:r>
      <w:proofErr w:type="spellEnd"/>
      <w:r>
        <w:t xml:space="preserve"> </w:t>
      </w:r>
      <w:proofErr w:type="spellStart"/>
      <w:r>
        <w:t>erhoert</w:t>
      </w:r>
      <w:proofErr w:type="spellEnd"/>
      <w:r>
        <w:t xml:space="preserve"> / wie uns Christus zu sagt Math. am 21. Alles das </w:t>
      </w:r>
      <w:proofErr w:type="spellStart"/>
      <w:r>
        <w:t>jr</w:t>
      </w:r>
      <w:proofErr w:type="spellEnd"/>
      <w:r>
        <w:t xml:space="preserve"> bitten im </w:t>
      </w:r>
      <w:proofErr w:type="spellStart"/>
      <w:r>
        <w:t>gebett</w:t>
      </w:r>
      <w:proofErr w:type="spellEnd"/>
      <w:r>
        <w:t xml:space="preserve"> / glaubt </w:t>
      </w:r>
      <w:proofErr w:type="spellStart"/>
      <w:r>
        <w:t>jr</w:t>
      </w:r>
      <w:proofErr w:type="spellEnd"/>
      <w:r>
        <w:t xml:space="preserve"> / so werden </w:t>
      </w:r>
      <w:proofErr w:type="spellStart"/>
      <w:r>
        <w:t>jrs</w:t>
      </w:r>
      <w:proofErr w:type="spellEnd"/>
      <w:r>
        <w:t xml:space="preserve"> erlangen. </w:t>
      </w:r>
    </w:p>
    <w:p w14:paraId="539D4120" w14:textId="77777777" w:rsidR="006662CA" w:rsidRDefault="006662CA" w:rsidP="006662CA">
      <w:pPr>
        <w:pStyle w:val="StandardWeb"/>
      </w:pPr>
      <w:r>
        <w:rPr>
          <w:rStyle w:val="Fett"/>
        </w:rPr>
        <w:t xml:space="preserve">Von den Zehen </w:t>
      </w:r>
      <w:proofErr w:type="spellStart"/>
      <w:r>
        <w:rPr>
          <w:rStyle w:val="Fett"/>
        </w:rPr>
        <w:t>Gebotten</w:t>
      </w:r>
      <w:proofErr w:type="spellEnd"/>
      <w:r>
        <w:rPr>
          <w:rStyle w:val="Fett"/>
        </w:rPr>
        <w:t>.</w:t>
      </w:r>
      <w:r>
        <w:t xml:space="preserve"> </w:t>
      </w:r>
    </w:p>
    <w:p w14:paraId="52D85293" w14:textId="77777777" w:rsidR="006662CA" w:rsidRDefault="006662CA" w:rsidP="006662CA">
      <w:pPr>
        <w:pStyle w:val="StandardWeb"/>
      </w:pPr>
      <w:r>
        <w:rPr>
          <w:rStyle w:val="Fett"/>
        </w:rPr>
        <w:t xml:space="preserve">Frag. </w:t>
      </w:r>
      <w:r>
        <w:br/>
        <w:t xml:space="preserve">Ists genug das </w:t>
      </w:r>
      <w:proofErr w:type="spellStart"/>
      <w:r>
        <w:t>ain</w:t>
      </w:r>
      <w:proofErr w:type="spellEnd"/>
      <w:r>
        <w:t xml:space="preserve"> Christ glaubt / und bettet / wie </w:t>
      </w:r>
      <w:proofErr w:type="spellStart"/>
      <w:r>
        <w:t>gehoert</w:t>
      </w:r>
      <w:proofErr w:type="spellEnd"/>
      <w:r>
        <w:t xml:space="preserve"> ist / </w:t>
      </w:r>
      <w:proofErr w:type="spellStart"/>
      <w:r>
        <w:t>darff</w:t>
      </w:r>
      <w:proofErr w:type="spellEnd"/>
      <w:r>
        <w:t xml:space="preserve"> er </w:t>
      </w:r>
      <w:proofErr w:type="spellStart"/>
      <w:r>
        <w:t>sunst</w:t>
      </w:r>
      <w:proofErr w:type="spellEnd"/>
      <w:r>
        <w:t xml:space="preserve"> nichts thun? </w:t>
      </w:r>
    </w:p>
    <w:p w14:paraId="4FE4A519" w14:textId="77777777" w:rsidR="006662CA" w:rsidRDefault="006662CA" w:rsidP="006662CA">
      <w:pPr>
        <w:pStyle w:val="StandardWeb"/>
      </w:pPr>
      <w:proofErr w:type="spellStart"/>
      <w:r>
        <w:t>Ant</w:t>
      </w:r>
      <w:proofErr w:type="spellEnd"/>
      <w:r>
        <w:t>.</w:t>
      </w:r>
      <w:r>
        <w:br/>
        <w:t xml:space="preserve">Ain Christ soll thun was recht ist / und das unrecht meiden. </w:t>
      </w:r>
    </w:p>
    <w:p w14:paraId="119E85CE" w14:textId="77777777" w:rsidR="006662CA" w:rsidRDefault="006662CA" w:rsidP="006662CA">
      <w:pPr>
        <w:pStyle w:val="StandardWeb"/>
      </w:pPr>
      <w:r>
        <w:rPr>
          <w:rStyle w:val="Fett"/>
        </w:rPr>
        <w:t xml:space="preserve">Frag. </w:t>
      </w:r>
      <w:r>
        <w:br/>
        <w:t xml:space="preserve">Was ist recht und unrecht? </w:t>
      </w:r>
    </w:p>
    <w:p w14:paraId="097FDB86" w14:textId="77777777" w:rsidR="006662CA" w:rsidRDefault="006662CA" w:rsidP="006662CA">
      <w:pPr>
        <w:pStyle w:val="StandardWeb"/>
      </w:pPr>
      <w:proofErr w:type="spellStart"/>
      <w:r>
        <w:t>Ant</w:t>
      </w:r>
      <w:proofErr w:type="spellEnd"/>
      <w:r>
        <w:t>.</w:t>
      </w:r>
      <w:r>
        <w:br/>
        <w:t xml:space="preserve">Recht ist / was </w:t>
      </w:r>
      <w:proofErr w:type="spellStart"/>
      <w:r>
        <w:t>Got</w:t>
      </w:r>
      <w:proofErr w:type="spellEnd"/>
      <w:r>
        <w:t xml:space="preserve"> recht und gut </w:t>
      </w:r>
      <w:proofErr w:type="spellStart"/>
      <w:r>
        <w:t>haißt</w:t>
      </w:r>
      <w:proofErr w:type="spellEnd"/>
      <w:r>
        <w:t xml:space="preserve"> / Unrecht aber und </w:t>
      </w:r>
      <w:proofErr w:type="spellStart"/>
      <w:r>
        <w:t>sünd</w:t>
      </w:r>
      <w:proofErr w:type="spellEnd"/>
      <w:r>
        <w:t xml:space="preserve"> ist / was </w:t>
      </w:r>
      <w:proofErr w:type="spellStart"/>
      <w:r>
        <w:t>Got</w:t>
      </w:r>
      <w:proofErr w:type="spellEnd"/>
      <w:r>
        <w:t xml:space="preserve"> </w:t>
      </w:r>
      <w:proofErr w:type="spellStart"/>
      <w:r>
        <w:t>verbeüt</w:t>
      </w:r>
      <w:proofErr w:type="spellEnd"/>
      <w:r>
        <w:t xml:space="preserve"> Roma. 3. Und das lernet man </w:t>
      </w:r>
      <w:proofErr w:type="spellStart"/>
      <w:r>
        <w:t>nienen</w:t>
      </w:r>
      <w:proofErr w:type="spellEnd"/>
      <w:r>
        <w:t xml:space="preserve"> </w:t>
      </w:r>
      <w:proofErr w:type="spellStart"/>
      <w:r>
        <w:t>baß</w:t>
      </w:r>
      <w:proofErr w:type="spellEnd"/>
      <w:r>
        <w:t xml:space="preserve"> dann in zehen </w:t>
      </w:r>
      <w:proofErr w:type="spellStart"/>
      <w:r>
        <w:t>gebotten</w:t>
      </w:r>
      <w:proofErr w:type="spellEnd"/>
      <w:r>
        <w:t xml:space="preserve">. </w:t>
      </w:r>
    </w:p>
    <w:p w14:paraId="09155330" w14:textId="77777777" w:rsidR="006662CA" w:rsidRDefault="006662CA" w:rsidP="006662CA">
      <w:pPr>
        <w:pStyle w:val="StandardWeb"/>
      </w:pPr>
      <w:r>
        <w:rPr>
          <w:rStyle w:val="Fett"/>
        </w:rPr>
        <w:t xml:space="preserve">Frag. </w:t>
      </w:r>
      <w:r>
        <w:br/>
      </w:r>
      <w:proofErr w:type="spellStart"/>
      <w:r>
        <w:t>Welchs</w:t>
      </w:r>
      <w:proofErr w:type="spellEnd"/>
      <w:r>
        <w:t xml:space="preserve"> </w:t>
      </w:r>
      <w:proofErr w:type="spellStart"/>
      <w:r>
        <w:t>seind</w:t>
      </w:r>
      <w:proofErr w:type="spellEnd"/>
      <w:r>
        <w:t xml:space="preserve"> die zehen </w:t>
      </w:r>
      <w:proofErr w:type="spellStart"/>
      <w:r>
        <w:t>gebott</w:t>
      </w:r>
      <w:proofErr w:type="spellEnd"/>
      <w:r>
        <w:t xml:space="preserve">? </w:t>
      </w:r>
    </w:p>
    <w:p w14:paraId="1225120F" w14:textId="77777777" w:rsidR="006662CA" w:rsidRDefault="006662CA" w:rsidP="006662CA">
      <w:pPr>
        <w:pStyle w:val="StandardWeb"/>
      </w:pPr>
      <w:proofErr w:type="spellStart"/>
      <w:r>
        <w:t>Antwurt</w:t>
      </w:r>
      <w:proofErr w:type="spellEnd"/>
      <w:r>
        <w:t xml:space="preserve">. </w:t>
      </w:r>
      <w:r>
        <w:br/>
        <w:t xml:space="preserve">Das Erst. </w:t>
      </w:r>
      <w:r>
        <w:rPr>
          <w:rStyle w:val="Fett"/>
        </w:rPr>
        <w:t xml:space="preserve">Ich bin der Herr dein Gott / Du </w:t>
      </w:r>
      <w:proofErr w:type="spellStart"/>
      <w:r>
        <w:rPr>
          <w:rStyle w:val="Fett"/>
        </w:rPr>
        <w:t>solt</w:t>
      </w:r>
      <w:proofErr w:type="spellEnd"/>
      <w:r>
        <w:rPr>
          <w:rStyle w:val="Fett"/>
        </w:rPr>
        <w:t xml:space="preserve"> </w:t>
      </w:r>
      <w:proofErr w:type="spellStart"/>
      <w:r>
        <w:rPr>
          <w:rStyle w:val="Fett"/>
        </w:rPr>
        <w:t>nit</w:t>
      </w:r>
      <w:proofErr w:type="spellEnd"/>
      <w:r>
        <w:rPr>
          <w:rStyle w:val="Fett"/>
        </w:rPr>
        <w:t xml:space="preserve"> </w:t>
      </w:r>
      <w:proofErr w:type="spellStart"/>
      <w:r>
        <w:rPr>
          <w:rStyle w:val="Fett"/>
        </w:rPr>
        <w:t>frembde</w:t>
      </w:r>
      <w:proofErr w:type="spellEnd"/>
      <w:r>
        <w:rPr>
          <w:rStyle w:val="Fett"/>
        </w:rPr>
        <w:t xml:space="preserve"> </w:t>
      </w:r>
      <w:proofErr w:type="spellStart"/>
      <w:r>
        <w:rPr>
          <w:rStyle w:val="Fett"/>
        </w:rPr>
        <w:t>goeter</w:t>
      </w:r>
      <w:proofErr w:type="spellEnd"/>
      <w:r>
        <w:rPr>
          <w:rStyle w:val="Fett"/>
        </w:rPr>
        <w:t xml:space="preserve"> vor mir haben.</w:t>
      </w:r>
      <w:r>
        <w:t xml:space="preserve"> </w:t>
      </w:r>
    </w:p>
    <w:p w14:paraId="33329713"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das </w:t>
      </w:r>
      <w:proofErr w:type="spellStart"/>
      <w:r>
        <w:t>wort</w:t>
      </w:r>
      <w:proofErr w:type="spellEnd"/>
      <w:r>
        <w:t xml:space="preserve"> / Ich bin dein Gott? </w:t>
      </w:r>
    </w:p>
    <w:p w14:paraId="36DA94A3" w14:textId="77777777" w:rsidR="006662CA" w:rsidRDefault="006662CA" w:rsidP="006662CA">
      <w:pPr>
        <w:pStyle w:val="StandardWeb"/>
      </w:pPr>
      <w:proofErr w:type="spellStart"/>
      <w:r>
        <w:t>Ant</w:t>
      </w:r>
      <w:proofErr w:type="spellEnd"/>
      <w:r>
        <w:t>.</w:t>
      </w:r>
      <w:r>
        <w:br/>
        <w:t xml:space="preserve">Es </w:t>
      </w:r>
      <w:proofErr w:type="spellStart"/>
      <w:r>
        <w:t>haißt</w:t>
      </w:r>
      <w:proofErr w:type="spellEnd"/>
      <w:r>
        <w:t xml:space="preserve"> / Ich bin das gut / von dem du alles guts haben magst. </w:t>
      </w:r>
    </w:p>
    <w:p w14:paraId="7A84F7CB" w14:textId="77777777" w:rsidR="006662CA" w:rsidRDefault="006662CA" w:rsidP="006662CA">
      <w:pPr>
        <w:pStyle w:val="StandardWeb"/>
      </w:pPr>
      <w:r>
        <w:rPr>
          <w:rStyle w:val="Fett"/>
        </w:rPr>
        <w:t xml:space="preserve">Frag. </w:t>
      </w:r>
      <w:r>
        <w:br/>
        <w:t xml:space="preserve">Was tat es </w:t>
      </w:r>
      <w:proofErr w:type="spellStart"/>
      <w:r>
        <w:t>geschriben</w:t>
      </w:r>
      <w:proofErr w:type="spellEnd"/>
      <w:r>
        <w:t xml:space="preserve"> / das es eben di </w:t>
      </w:r>
      <w:proofErr w:type="spellStart"/>
      <w:r>
        <w:t>maynung</w:t>
      </w:r>
      <w:proofErr w:type="spellEnd"/>
      <w:r>
        <w:t xml:space="preserve"> sey? </w:t>
      </w:r>
    </w:p>
    <w:p w14:paraId="5A232AFE" w14:textId="77777777" w:rsidR="006662CA" w:rsidRDefault="006662CA" w:rsidP="006662CA">
      <w:pPr>
        <w:pStyle w:val="StandardWeb"/>
      </w:pPr>
      <w:proofErr w:type="spellStart"/>
      <w:r>
        <w:t>Ant</w:t>
      </w:r>
      <w:proofErr w:type="spellEnd"/>
      <w:r>
        <w:t>.</w:t>
      </w:r>
      <w:r>
        <w:br/>
        <w:t xml:space="preserve">Im andern buch </w:t>
      </w:r>
      <w:proofErr w:type="spellStart"/>
      <w:r>
        <w:t>Mosi</w:t>
      </w:r>
      <w:proofErr w:type="spellEnd"/>
      <w:r>
        <w:t xml:space="preserve"> am 20. </w:t>
      </w:r>
      <w:proofErr w:type="spellStart"/>
      <w:r>
        <w:t>Capit</w:t>
      </w:r>
      <w:proofErr w:type="spellEnd"/>
      <w:r>
        <w:t xml:space="preserve">. Da Gott das erst </w:t>
      </w:r>
      <w:proofErr w:type="spellStart"/>
      <w:r>
        <w:t>gebott</w:t>
      </w:r>
      <w:proofErr w:type="spellEnd"/>
      <w:r>
        <w:t xml:space="preserve"> setzt / meldet er gleich </w:t>
      </w:r>
      <w:proofErr w:type="spellStart"/>
      <w:r>
        <w:t>darauff</w:t>
      </w:r>
      <w:proofErr w:type="spellEnd"/>
      <w:r>
        <w:t xml:space="preserve"> die </w:t>
      </w:r>
      <w:proofErr w:type="spellStart"/>
      <w:r>
        <w:t>gutthat</w:t>
      </w:r>
      <w:proofErr w:type="spellEnd"/>
      <w:r>
        <w:t xml:space="preserve"> / wie er das arm gefangen </w:t>
      </w:r>
      <w:proofErr w:type="spellStart"/>
      <w:r>
        <w:t>volck</w:t>
      </w:r>
      <w:proofErr w:type="spellEnd"/>
      <w:r>
        <w:t xml:space="preserve"> </w:t>
      </w:r>
      <w:proofErr w:type="spellStart"/>
      <w:r>
        <w:t>auß</w:t>
      </w:r>
      <w:proofErr w:type="spellEnd"/>
      <w:r>
        <w:t xml:space="preserve"> </w:t>
      </w:r>
      <w:proofErr w:type="spellStart"/>
      <w:r>
        <w:t>Egyptischer</w:t>
      </w:r>
      <w:proofErr w:type="spellEnd"/>
      <w:r>
        <w:t xml:space="preserve"> </w:t>
      </w:r>
      <w:proofErr w:type="spellStart"/>
      <w:r>
        <w:t>gefencknuß</w:t>
      </w:r>
      <w:proofErr w:type="spellEnd"/>
      <w:r>
        <w:t xml:space="preserve"> </w:t>
      </w:r>
      <w:proofErr w:type="spellStart"/>
      <w:r>
        <w:t>gefuert</w:t>
      </w:r>
      <w:proofErr w:type="spellEnd"/>
      <w:r>
        <w:t xml:space="preserve"> hab als ob er sagte / Ich bin der / </w:t>
      </w:r>
      <w:proofErr w:type="spellStart"/>
      <w:r>
        <w:t>auff</w:t>
      </w:r>
      <w:proofErr w:type="spellEnd"/>
      <w:r>
        <w:t xml:space="preserve"> den </w:t>
      </w:r>
      <w:proofErr w:type="spellStart"/>
      <w:r>
        <w:t>jr</w:t>
      </w:r>
      <w:proofErr w:type="spellEnd"/>
      <w:r>
        <w:t xml:space="preserve"> sehen sollen / mangelt euch </w:t>
      </w:r>
      <w:proofErr w:type="spellStart"/>
      <w:r>
        <w:t>ettwas</w:t>
      </w:r>
      <w:proofErr w:type="spellEnd"/>
      <w:r>
        <w:t xml:space="preserve"> / es sey am </w:t>
      </w:r>
      <w:proofErr w:type="spellStart"/>
      <w:r>
        <w:t>leyb</w:t>
      </w:r>
      <w:proofErr w:type="spellEnd"/>
      <w:r>
        <w:t xml:space="preserve"> oder an der </w:t>
      </w:r>
      <w:proofErr w:type="spellStart"/>
      <w:r>
        <w:t>seel</w:t>
      </w:r>
      <w:proofErr w:type="spellEnd"/>
      <w:r>
        <w:t xml:space="preserve"> / </w:t>
      </w:r>
      <w:proofErr w:type="spellStart"/>
      <w:r>
        <w:t>suchends</w:t>
      </w:r>
      <w:proofErr w:type="spellEnd"/>
      <w:r>
        <w:t xml:space="preserve"> bey mir / ich will euch </w:t>
      </w:r>
      <w:proofErr w:type="spellStart"/>
      <w:r>
        <w:t>helffen</w:t>
      </w:r>
      <w:proofErr w:type="spellEnd"/>
      <w:r>
        <w:t xml:space="preserve"> und </w:t>
      </w:r>
      <w:proofErr w:type="spellStart"/>
      <w:r>
        <w:t>ratten</w:t>
      </w:r>
      <w:proofErr w:type="spellEnd"/>
      <w:r>
        <w:t xml:space="preserve"> / und </w:t>
      </w:r>
      <w:proofErr w:type="spellStart"/>
      <w:r>
        <w:t>jr</w:t>
      </w:r>
      <w:proofErr w:type="spellEnd"/>
      <w:r>
        <w:t xml:space="preserve"> werden alles guts bey mir finden. So nun Gott sagt / Ich bin dein Gott / ist das die </w:t>
      </w:r>
      <w:proofErr w:type="spellStart"/>
      <w:r>
        <w:t>maynung</w:t>
      </w:r>
      <w:proofErr w:type="spellEnd"/>
      <w:r>
        <w:t xml:space="preserve"> / du sollt dein </w:t>
      </w:r>
      <w:proofErr w:type="spellStart"/>
      <w:r>
        <w:t>vertrawen</w:t>
      </w:r>
      <w:proofErr w:type="spellEnd"/>
      <w:r>
        <w:t xml:space="preserve"> </w:t>
      </w:r>
      <w:proofErr w:type="spellStart"/>
      <w:r>
        <w:t>allain</w:t>
      </w:r>
      <w:proofErr w:type="spellEnd"/>
      <w:r>
        <w:t xml:space="preserve"> in mich setzen / mich von </w:t>
      </w:r>
      <w:proofErr w:type="spellStart"/>
      <w:r>
        <w:t>hertzen</w:t>
      </w:r>
      <w:proofErr w:type="spellEnd"/>
      <w:r>
        <w:t xml:space="preserve"> lieben / fürchten / </w:t>
      </w:r>
      <w:proofErr w:type="spellStart"/>
      <w:r>
        <w:t>unnd</w:t>
      </w:r>
      <w:proofErr w:type="spellEnd"/>
      <w:r>
        <w:t xml:space="preserve"> vor </w:t>
      </w:r>
      <w:proofErr w:type="spellStart"/>
      <w:r>
        <w:t>augen</w:t>
      </w:r>
      <w:proofErr w:type="spellEnd"/>
      <w:r>
        <w:t xml:space="preserve"> haben / Mangelt dir </w:t>
      </w:r>
      <w:proofErr w:type="spellStart"/>
      <w:r>
        <w:t>ettwas</w:t>
      </w:r>
      <w:proofErr w:type="spellEnd"/>
      <w:r>
        <w:t xml:space="preserve"> / </w:t>
      </w:r>
      <w:proofErr w:type="spellStart"/>
      <w:r>
        <w:t>solt</w:t>
      </w:r>
      <w:proofErr w:type="spellEnd"/>
      <w:r>
        <w:t xml:space="preserve"> du dein </w:t>
      </w:r>
      <w:proofErr w:type="spellStart"/>
      <w:r>
        <w:t>zuflucht</w:t>
      </w:r>
      <w:proofErr w:type="spellEnd"/>
      <w:r>
        <w:t xml:space="preserve"> zu mir haben / mich </w:t>
      </w:r>
      <w:proofErr w:type="spellStart"/>
      <w:r>
        <w:t>anruffen</w:t>
      </w:r>
      <w:proofErr w:type="spellEnd"/>
      <w:r>
        <w:t xml:space="preserve"> / </w:t>
      </w:r>
      <w:proofErr w:type="spellStart"/>
      <w:r>
        <w:t>hilff</w:t>
      </w:r>
      <w:proofErr w:type="spellEnd"/>
      <w:r>
        <w:t xml:space="preserve"> / </w:t>
      </w:r>
      <w:proofErr w:type="spellStart"/>
      <w:r>
        <w:t>trost</w:t>
      </w:r>
      <w:proofErr w:type="spellEnd"/>
      <w:r>
        <w:t xml:space="preserve"> / und </w:t>
      </w:r>
      <w:proofErr w:type="spellStart"/>
      <w:r>
        <w:t>saeligkait</w:t>
      </w:r>
      <w:proofErr w:type="spellEnd"/>
      <w:r>
        <w:t xml:space="preserve"> bey mir suchen / ich will dirs geben / dann ich bin dein Gott. </w:t>
      </w:r>
    </w:p>
    <w:p w14:paraId="1235430B"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dann / du </w:t>
      </w:r>
      <w:proofErr w:type="spellStart"/>
      <w:r>
        <w:t>solt</w:t>
      </w:r>
      <w:proofErr w:type="spellEnd"/>
      <w:r>
        <w:t xml:space="preserve"> </w:t>
      </w:r>
      <w:proofErr w:type="spellStart"/>
      <w:r>
        <w:t>nitt</w:t>
      </w:r>
      <w:proofErr w:type="spellEnd"/>
      <w:r>
        <w:t xml:space="preserve"> </w:t>
      </w:r>
      <w:proofErr w:type="spellStart"/>
      <w:r>
        <w:t>frembd</w:t>
      </w:r>
      <w:proofErr w:type="spellEnd"/>
      <w:r>
        <w:t xml:space="preserve"> </w:t>
      </w:r>
      <w:proofErr w:type="spellStart"/>
      <w:r>
        <w:t>Goetter</w:t>
      </w:r>
      <w:proofErr w:type="spellEnd"/>
      <w:r>
        <w:t xml:space="preserve"> haben. </w:t>
      </w:r>
    </w:p>
    <w:p w14:paraId="2059BEA3" w14:textId="77777777" w:rsidR="006662CA" w:rsidRDefault="006662CA" w:rsidP="006662CA">
      <w:pPr>
        <w:pStyle w:val="StandardWeb"/>
      </w:pPr>
      <w:proofErr w:type="spellStart"/>
      <w:r>
        <w:t>Ant</w:t>
      </w:r>
      <w:proofErr w:type="spellEnd"/>
      <w:r>
        <w:t>.</w:t>
      </w:r>
      <w:r>
        <w:br/>
        <w:t xml:space="preserve">Es </w:t>
      </w:r>
      <w:proofErr w:type="spellStart"/>
      <w:r>
        <w:t>haißt</w:t>
      </w:r>
      <w:proofErr w:type="spellEnd"/>
      <w:r>
        <w:t xml:space="preserve"> / Du </w:t>
      </w:r>
      <w:proofErr w:type="spellStart"/>
      <w:r>
        <w:t>solt</w:t>
      </w:r>
      <w:proofErr w:type="spellEnd"/>
      <w:r>
        <w:t xml:space="preserve"> </w:t>
      </w:r>
      <w:proofErr w:type="spellStart"/>
      <w:r>
        <w:t>nit</w:t>
      </w:r>
      <w:proofErr w:type="spellEnd"/>
      <w:r>
        <w:t xml:space="preserve"> </w:t>
      </w:r>
      <w:proofErr w:type="spellStart"/>
      <w:r>
        <w:t>frembd</w:t>
      </w:r>
      <w:proofErr w:type="spellEnd"/>
      <w:r>
        <w:t xml:space="preserve"> </w:t>
      </w:r>
      <w:proofErr w:type="spellStart"/>
      <w:r>
        <w:t>gutthaeter</w:t>
      </w:r>
      <w:proofErr w:type="spellEnd"/>
      <w:r>
        <w:t xml:space="preserve"> / </w:t>
      </w:r>
      <w:proofErr w:type="spellStart"/>
      <w:r>
        <w:t>helffer</w:t>
      </w:r>
      <w:proofErr w:type="spellEnd"/>
      <w:r>
        <w:t xml:space="preserve"> / </w:t>
      </w:r>
      <w:proofErr w:type="spellStart"/>
      <w:r>
        <w:t>schützer</w:t>
      </w:r>
      <w:proofErr w:type="spellEnd"/>
      <w:r>
        <w:t xml:space="preserve"> / und </w:t>
      </w:r>
      <w:proofErr w:type="spellStart"/>
      <w:r>
        <w:t>beschirmer</w:t>
      </w:r>
      <w:proofErr w:type="spellEnd"/>
      <w:r>
        <w:t xml:space="preserve"> haben / dann ich bin dein Gott / das ist / ich bin das </w:t>
      </w:r>
      <w:proofErr w:type="spellStart"/>
      <w:r>
        <w:t>gutt</w:t>
      </w:r>
      <w:proofErr w:type="spellEnd"/>
      <w:r>
        <w:t xml:space="preserve"> alles. Du </w:t>
      </w:r>
      <w:proofErr w:type="spellStart"/>
      <w:r>
        <w:t>solt</w:t>
      </w:r>
      <w:proofErr w:type="spellEnd"/>
      <w:r>
        <w:t xml:space="preserve"> </w:t>
      </w:r>
      <w:proofErr w:type="spellStart"/>
      <w:r>
        <w:t>nit</w:t>
      </w:r>
      <w:proofErr w:type="spellEnd"/>
      <w:r>
        <w:t xml:space="preserve"> </w:t>
      </w:r>
      <w:proofErr w:type="spellStart"/>
      <w:r>
        <w:t>frembd</w:t>
      </w:r>
      <w:proofErr w:type="spellEnd"/>
      <w:r>
        <w:t xml:space="preserve"> </w:t>
      </w:r>
      <w:proofErr w:type="spellStart"/>
      <w:r>
        <w:t>goetter</w:t>
      </w:r>
      <w:proofErr w:type="spellEnd"/>
      <w:r>
        <w:t xml:space="preserve"> haben / das ist / Du </w:t>
      </w:r>
      <w:proofErr w:type="spellStart"/>
      <w:r>
        <w:t>solt</w:t>
      </w:r>
      <w:proofErr w:type="spellEnd"/>
      <w:r>
        <w:t xml:space="preserve"> an </w:t>
      </w:r>
      <w:proofErr w:type="spellStart"/>
      <w:r>
        <w:t>ain</w:t>
      </w:r>
      <w:proofErr w:type="spellEnd"/>
      <w:r>
        <w:t xml:space="preserve"> Gott glauben / und </w:t>
      </w:r>
      <w:proofErr w:type="spellStart"/>
      <w:r>
        <w:t>jm</w:t>
      </w:r>
      <w:proofErr w:type="spellEnd"/>
      <w:r>
        <w:t xml:space="preserve"> </w:t>
      </w:r>
      <w:proofErr w:type="spellStart"/>
      <w:r>
        <w:t>allain</w:t>
      </w:r>
      <w:proofErr w:type="spellEnd"/>
      <w:r>
        <w:t xml:space="preserve"> </w:t>
      </w:r>
      <w:proofErr w:type="spellStart"/>
      <w:r>
        <w:t>vertrawen</w:t>
      </w:r>
      <w:proofErr w:type="spellEnd"/>
      <w:r>
        <w:t xml:space="preserve">. </w:t>
      </w:r>
    </w:p>
    <w:p w14:paraId="2DF32B30" w14:textId="77777777" w:rsidR="006662CA" w:rsidRDefault="006662CA" w:rsidP="006662CA">
      <w:pPr>
        <w:pStyle w:val="StandardWeb"/>
      </w:pPr>
      <w:r>
        <w:rPr>
          <w:rStyle w:val="Fett"/>
        </w:rPr>
        <w:t xml:space="preserve">Frag. </w:t>
      </w:r>
      <w:r>
        <w:br/>
        <w:t xml:space="preserve">Wer sündiget wider das </w:t>
      </w:r>
      <w:proofErr w:type="spellStart"/>
      <w:r>
        <w:t>gebott</w:t>
      </w:r>
      <w:proofErr w:type="spellEnd"/>
      <w:r>
        <w:t xml:space="preserve">? </w:t>
      </w:r>
    </w:p>
    <w:p w14:paraId="64CC9E36" w14:textId="77777777" w:rsidR="006662CA" w:rsidRDefault="006662CA" w:rsidP="006662CA">
      <w:pPr>
        <w:pStyle w:val="StandardWeb"/>
      </w:pPr>
      <w:proofErr w:type="spellStart"/>
      <w:r>
        <w:t>Ant</w:t>
      </w:r>
      <w:proofErr w:type="spellEnd"/>
      <w:r>
        <w:t>.</w:t>
      </w:r>
      <w:r>
        <w:br/>
        <w:t xml:space="preserve">Wer neben </w:t>
      </w:r>
      <w:proofErr w:type="spellStart"/>
      <w:r>
        <w:t>Got</w:t>
      </w:r>
      <w:proofErr w:type="spellEnd"/>
      <w:r>
        <w:t xml:space="preserve"> etwas </w:t>
      </w:r>
      <w:proofErr w:type="spellStart"/>
      <w:r>
        <w:t>anrufft</w:t>
      </w:r>
      <w:proofErr w:type="spellEnd"/>
      <w:r>
        <w:t xml:space="preserve"> / und verhofft </w:t>
      </w:r>
      <w:proofErr w:type="spellStart"/>
      <w:r>
        <w:t>dardurch</w:t>
      </w:r>
      <w:proofErr w:type="spellEnd"/>
      <w:r>
        <w:t xml:space="preserve"> </w:t>
      </w:r>
      <w:proofErr w:type="spellStart"/>
      <w:r>
        <w:t>frumm</w:t>
      </w:r>
      <w:proofErr w:type="spellEnd"/>
      <w:r>
        <w:t xml:space="preserve"> und </w:t>
      </w:r>
      <w:proofErr w:type="spellStart"/>
      <w:r>
        <w:t>salig</w:t>
      </w:r>
      <w:proofErr w:type="spellEnd"/>
      <w:r>
        <w:t xml:space="preserve"> zu werden / der </w:t>
      </w:r>
      <w:proofErr w:type="spellStart"/>
      <w:r>
        <w:t>hatt</w:t>
      </w:r>
      <w:proofErr w:type="spellEnd"/>
      <w:r>
        <w:t xml:space="preserve"> </w:t>
      </w:r>
      <w:proofErr w:type="spellStart"/>
      <w:r>
        <w:t>frembd</w:t>
      </w:r>
      <w:proofErr w:type="spellEnd"/>
      <w:r>
        <w:t xml:space="preserve"> </w:t>
      </w:r>
      <w:proofErr w:type="spellStart"/>
      <w:r>
        <w:t>Goetter</w:t>
      </w:r>
      <w:proofErr w:type="spellEnd"/>
      <w:r>
        <w:t xml:space="preserve"> / als da </w:t>
      </w:r>
      <w:proofErr w:type="spellStart"/>
      <w:r>
        <w:t>seind</w:t>
      </w:r>
      <w:proofErr w:type="spellEnd"/>
      <w:r>
        <w:t xml:space="preserve"> die Gott </w:t>
      </w:r>
      <w:proofErr w:type="spellStart"/>
      <w:r>
        <w:t>nitt</w:t>
      </w:r>
      <w:proofErr w:type="spellEnd"/>
      <w:r>
        <w:t xml:space="preserve"> </w:t>
      </w:r>
      <w:proofErr w:type="spellStart"/>
      <w:r>
        <w:t>allain</w:t>
      </w:r>
      <w:proofErr w:type="spellEnd"/>
      <w:r>
        <w:t xml:space="preserve"> </w:t>
      </w:r>
      <w:proofErr w:type="spellStart"/>
      <w:r>
        <w:t>vertrawen</w:t>
      </w:r>
      <w:proofErr w:type="spellEnd"/>
      <w:r>
        <w:t xml:space="preserve"> / sonder </w:t>
      </w:r>
      <w:proofErr w:type="spellStart"/>
      <w:r>
        <w:t>woellen</w:t>
      </w:r>
      <w:proofErr w:type="spellEnd"/>
      <w:r>
        <w:t xml:space="preserve"> durch </w:t>
      </w:r>
      <w:proofErr w:type="spellStart"/>
      <w:r>
        <w:t>jre</w:t>
      </w:r>
      <w:proofErr w:type="spellEnd"/>
      <w:r>
        <w:t xml:space="preserve"> </w:t>
      </w:r>
      <w:proofErr w:type="spellStart"/>
      <w:r>
        <w:t>werck</w:t>
      </w:r>
      <w:proofErr w:type="spellEnd"/>
      <w:r>
        <w:t xml:space="preserve"> / oder durch </w:t>
      </w:r>
      <w:proofErr w:type="spellStart"/>
      <w:r>
        <w:t>fürbit</w:t>
      </w:r>
      <w:proofErr w:type="spellEnd"/>
      <w:r>
        <w:t xml:space="preserve"> der </w:t>
      </w:r>
      <w:proofErr w:type="spellStart"/>
      <w:r>
        <w:t>hailgen</w:t>
      </w:r>
      <w:proofErr w:type="spellEnd"/>
      <w:r>
        <w:t xml:space="preserve"> </w:t>
      </w:r>
      <w:proofErr w:type="spellStart"/>
      <w:r>
        <w:t>frumm</w:t>
      </w:r>
      <w:proofErr w:type="spellEnd"/>
      <w:r>
        <w:t xml:space="preserve"> </w:t>
      </w:r>
      <w:proofErr w:type="spellStart"/>
      <w:r>
        <w:t>unnd</w:t>
      </w:r>
      <w:proofErr w:type="spellEnd"/>
      <w:r>
        <w:t xml:space="preserve"> </w:t>
      </w:r>
      <w:proofErr w:type="spellStart"/>
      <w:r>
        <w:t>saelig</w:t>
      </w:r>
      <w:proofErr w:type="spellEnd"/>
      <w:r>
        <w:t xml:space="preserve"> werden / Die lassen Gott </w:t>
      </w:r>
      <w:proofErr w:type="spellStart"/>
      <w:r>
        <w:t>nit</w:t>
      </w:r>
      <w:proofErr w:type="spellEnd"/>
      <w:r>
        <w:t xml:space="preserve"> Gott sein / das ist / </w:t>
      </w:r>
      <w:proofErr w:type="spellStart"/>
      <w:r>
        <w:t>sy</w:t>
      </w:r>
      <w:proofErr w:type="spellEnd"/>
      <w:r>
        <w:t xml:space="preserve"> halten Gott </w:t>
      </w:r>
      <w:proofErr w:type="spellStart"/>
      <w:r>
        <w:t>nitt</w:t>
      </w:r>
      <w:proofErr w:type="spellEnd"/>
      <w:r>
        <w:t xml:space="preserve"> für das gut / von dem </w:t>
      </w:r>
      <w:proofErr w:type="spellStart"/>
      <w:r>
        <w:t>allain</w:t>
      </w:r>
      <w:proofErr w:type="spellEnd"/>
      <w:r>
        <w:t xml:space="preserve"> alles gut / </w:t>
      </w:r>
      <w:proofErr w:type="spellStart"/>
      <w:r>
        <w:t>hilff</w:t>
      </w:r>
      <w:proofErr w:type="spellEnd"/>
      <w:r>
        <w:t xml:space="preserve"> und </w:t>
      </w:r>
      <w:proofErr w:type="spellStart"/>
      <w:r>
        <w:t>trost</w:t>
      </w:r>
      <w:proofErr w:type="spellEnd"/>
      <w:r>
        <w:t xml:space="preserve"> / </w:t>
      </w:r>
      <w:proofErr w:type="spellStart"/>
      <w:r>
        <w:t>herfleüst</w:t>
      </w:r>
      <w:proofErr w:type="spellEnd"/>
      <w:r>
        <w:t xml:space="preserve"> und geben </w:t>
      </w:r>
      <w:proofErr w:type="spellStart"/>
      <w:r>
        <w:t>wirt</w:t>
      </w:r>
      <w:proofErr w:type="spellEnd"/>
      <w:r>
        <w:t xml:space="preserve">. </w:t>
      </w:r>
    </w:p>
    <w:p w14:paraId="18DE6C4A" w14:textId="77777777" w:rsidR="006662CA" w:rsidRDefault="006662CA" w:rsidP="006662CA">
      <w:pPr>
        <w:pStyle w:val="StandardWeb"/>
      </w:pPr>
      <w:r>
        <w:rPr>
          <w:rStyle w:val="Fett"/>
        </w:rPr>
        <w:t xml:space="preserve">Frag. </w:t>
      </w:r>
      <w:r>
        <w:br/>
        <w:t xml:space="preserve">Wie </w:t>
      </w:r>
      <w:proofErr w:type="spellStart"/>
      <w:r>
        <w:t>haißt</w:t>
      </w:r>
      <w:proofErr w:type="spellEnd"/>
      <w:r>
        <w:t xml:space="preserve"> das ander </w:t>
      </w:r>
      <w:proofErr w:type="spellStart"/>
      <w:r>
        <w:t>gebott</w:t>
      </w:r>
      <w:proofErr w:type="spellEnd"/>
      <w:r>
        <w:t xml:space="preserve">? </w:t>
      </w:r>
    </w:p>
    <w:p w14:paraId="27ED113A"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den Namen des Herren deins Gotts </w:t>
      </w:r>
      <w:proofErr w:type="spellStart"/>
      <w:r>
        <w:rPr>
          <w:rStyle w:val="Fett"/>
        </w:rPr>
        <w:t>nit</w:t>
      </w:r>
      <w:proofErr w:type="spellEnd"/>
      <w:r>
        <w:rPr>
          <w:rStyle w:val="Fett"/>
        </w:rPr>
        <w:t xml:space="preserve"> vergeblich </w:t>
      </w:r>
      <w:proofErr w:type="spellStart"/>
      <w:r>
        <w:rPr>
          <w:rStyle w:val="Fett"/>
        </w:rPr>
        <w:t>fueren</w:t>
      </w:r>
      <w:proofErr w:type="spellEnd"/>
      <w:r>
        <w:rPr>
          <w:rStyle w:val="Fett"/>
        </w:rPr>
        <w:t>.</w:t>
      </w:r>
      <w:r>
        <w:t xml:space="preserve"> </w:t>
      </w:r>
    </w:p>
    <w:p w14:paraId="4CBA9657" w14:textId="77777777" w:rsidR="006662CA" w:rsidRDefault="006662CA" w:rsidP="006662CA">
      <w:pPr>
        <w:pStyle w:val="StandardWeb"/>
      </w:pPr>
      <w:r>
        <w:rPr>
          <w:rStyle w:val="Fett"/>
        </w:rPr>
        <w:t xml:space="preserve">Frag. </w:t>
      </w:r>
      <w:r>
        <w:br/>
        <w:t xml:space="preserve">Was ist das geredt / Du </w:t>
      </w:r>
      <w:proofErr w:type="spellStart"/>
      <w:r>
        <w:t>solt</w:t>
      </w:r>
      <w:proofErr w:type="spellEnd"/>
      <w:r>
        <w:t xml:space="preserve"> den etc. </w:t>
      </w:r>
    </w:p>
    <w:p w14:paraId="2D267141" w14:textId="77777777" w:rsidR="006662CA" w:rsidRDefault="006662CA" w:rsidP="006662CA">
      <w:pPr>
        <w:pStyle w:val="StandardWeb"/>
      </w:pPr>
      <w:proofErr w:type="spellStart"/>
      <w:r>
        <w:t>Ant</w:t>
      </w:r>
      <w:proofErr w:type="spellEnd"/>
      <w:r>
        <w:t>.</w:t>
      </w:r>
      <w:r>
        <w:br/>
        <w:t xml:space="preserve">Es ist </w:t>
      </w:r>
      <w:proofErr w:type="spellStart"/>
      <w:r>
        <w:t>sovil</w:t>
      </w:r>
      <w:proofErr w:type="spellEnd"/>
      <w:r>
        <w:t xml:space="preserve"> gesagt / Du </w:t>
      </w:r>
      <w:proofErr w:type="spellStart"/>
      <w:r>
        <w:t>solt</w:t>
      </w:r>
      <w:proofErr w:type="spellEnd"/>
      <w:r>
        <w:t xml:space="preserve"> den </w:t>
      </w:r>
      <w:proofErr w:type="spellStart"/>
      <w:r>
        <w:t>namen</w:t>
      </w:r>
      <w:proofErr w:type="spellEnd"/>
      <w:r>
        <w:t xml:space="preserve"> Gottes </w:t>
      </w:r>
      <w:proofErr w:type="spellStart"/>
      <w:r>
        <w:t>nit</w:t>
      </w:r>
      <w:proofErr w:type="spellEnd"/>
      <w:r>
        <w:t xml:space="preserve"> mißbrauchen / zu fluchen und </w:t>
      </w:r>
      <w:proofErr w:type="spellStart"/>
      <w:r>
        <w:t>schoweren</w:t>
      </w:r>
      <w:proofErr w:type="spellEnd"/>
      <w:r>
        <w:t xml:space="preserve"> / </w:t>
      </w:r>
      <w:proofErr w:type="spellStart"/>
      <w:r>
        <w:t>Ains</w:t>
      </w:r>
      <w:proofErr w:type="spellEnd"/>
      <w:r>
        <w:t xml:space="preserve"> Christen </w:t>
      </w:r>
      <w:proofErr w:type="spellStart"/>
      <w:r>
        <w:t>red</w:t>
      </w:r>
      <w:proofErr w:type="spellEnd"/>
      <w:r>
        <w:t xml:space="preserve"> soll sein / Ja / ja / </w:t>
      </w:r>
      <w:proofErr w:type="spellStart"/>
      <w:r>
        <w:t>Nayn</w:t>
      </w:r>
      <w:proofErr w:type="spellEnd"/>
      <w:r>
        <w:t xml:space="preserve"> / </w:t>
      </w:r>
      <w:proofErr w:type="spellStart"/>
      <w:r>
        <w:t>nayn</w:t>
      </w:r>
      <w:proofErr w:type="spellEnd"/>
      <w:r>
        <w:t xml:space="preserve">. Ain </w:t>
      </w:r>
      <w:proofErr w:type="spellStart"/>
      <w:r>
        <w:t>frumms</w:t>
      </w:r>
      <w:proofErr w:type="spellEnd"/>
      <w:r>
        <w:t xml:space="preserve"> </w:t>
      </w:r>
      <w:proofErr w:type="spellStart"/>
      <w:r>
        <w:t>kind</w:t>
      </w:r>
      <w:proofErr w:type="spellEnd"/>
      <w:r>
        <w:t xml:space="preserve"> </w:t>
      </w:r>
      <w:proofErr w:type="spellStart"/>
      <w:r>
        <w:t>sol</w:t>
      </w:r>
      <w:proofErr w:type="spellEnd"/>
      <w:r>
        <w:t xml:space="preserve"> sich </w:t>
      </w:r>
      <w:proofErr w:type="spellStart"/>
      <w:r>
        <w:t>huetten</w:t>
      </w:r>
      <w:proofErr w:type="spellEnd"/>
      <w:r>
        <w:t xml:space="preserve"> vor dem </w:t>
      </w:r>
      <w:proofErr w:type="spellStart"/>
      <w:r>
        <w:t>boesen</w:t>
      </w:r>
      <w:proofErr w:type="spellEnd"/>
      <w:r>
        <w:t xml:space="preserve"> </w:t>
      </w:r>
      <w:proofErr w:type="spellStart"/>
      <w:r>
        <w:t>myßbrauch</w:t>
      </w:r>
      <w:proofErr w:type="spellEnd"/>
      <w:r>
        <w:t xml:space="preserve"> / der schier an allen orten ist / das jung und alt / und auch die </w:t>
      </w:r>
      <w:proofErr w:type="spellStart"/>
      <w:r>
        <w:t>weyber</w:t>
      </w:r>
      <w:proofErr w:type="spellEnd"/>
      <w:r>
        <w:t xml:space="preserve"> / </w:t>
      </w:r>
      <w:proofErr w:type="spellStart"/>
      <w:r>
        <w:t>schwoeren</w:t>
      </w:r>
      <w:proofErr w:type="spellEnd"/>
      <w:r>
        <w:t xml:space="preserve"> schier in allen </w:t>
      </w:r>
      <w:proofErr w:type="spellStart"/>
      <w:r>
        <w:t>wortten</w:t>
      </w:r>
      <w:proofErr w:type="spellEnd"/>
      <w:r>
        <w:t xml:space="preserve"> bey Gott / bey dem Blut / Marter / </w:t>
      </w:r>
      <w:proofErr w:type="spellStart"/>
      <w:r>
        <w:t>unnd</w:t>
      </w:r>
      <w:proofErr w:type="spellEnd"/>
      <w:r>
        <w:t xml:space="preserve"> </w:t>
      </w:r>
      <w:proofErr w:type="spellStart"/>
      <w:r>
        <w:t>Creütz</w:t>
      </w:r>
      <w:proofErr w:type="spellEnd"/>
      <w:r>
        <w:t xml:space="preserve"> Christi / über das fluchend </w:t>
      </w:r>
      <w:proofErr w:type="spellStart"/>
      <w:r>
        <w:t>sy</w:t>
      </w:r>
      <w:proofErr w:type="spellEnd"/>
      <w:r>
        <w:t xml:space="preserve"> und </w:t>
      </w:r>
      <w:proofErr w:type="spellStart"/>
      <w:r>
        <w:t>schenden</w:t>
      </w:r>
      <w:proofErr w:type="spellEnd"/>
      <w:r>
        <w:t xml:space="preserve"> damit ander </w:t>
      </w:r>
      <w:proofErr w:type="spellStart"/>
      <w:r>
        <w:t>lewt</w:t>
      </w:r>
      <w:proofErr w:type="spellEnd"/>
      <w:r>
        <w:t xml:space="preserve"> / das will </w:t>
      </w:r>
      <w:proofErr w:type="spellStart"/>
      <w:r>
        <w:t>Got</w:t>
      </w:r>
      <w:proofErr w:type="spellEnd"/>
      <w:r>
        <w:t xml:space="preserve"> </w:t>
      </w:r>
      <w:proofErr w:type="spellStart"/>
      <w:r>
        <w:t>nit</w:t>
      </w:r>
      <w:proofErr w:type="spellEnd"/>
      <w:r>
        <w:t xml:space="preserve"> on gestrafft lassen / dann das ander </w:t>
      </w:r>
      <w:proofErr w:type="spellStart"/>
      <w:r>
        <w:t>gebott</w:t>
      </w:r>
      <w:proofErr w:type="spellEnd"/>
      <w:r>
        <w:t xml:space="preserve"> </w:t>
      </w:r>
      <w:proofErr w:type="spellStart"/>
      <w:r>
        <w:t>hatt</w:t>
      </w:r>
      <w:proofErr w:type="spellEnd"/>
      <w:r>
        <w:t xml:space="preserve"> </w:t>
      </w:r>
      <w:proofErr w:type="spellStart"/>
      <w:r>
        <w:t>ain</w:t>
      </w:r>
      <w:proofErr w:type="spellEnd"/>
      <w:r>
        <w:t xml:space="preserve"> </w:t>
      </w:r>
      <w:proofErr w:type="spellStart"/>
      <w:r>
        <w:t>schwaere</w:t>
      </w:r>
      <w:proofErr w:type="spellEnd"/>
      <w:r>
        <w:t xml:space="preserve"> </w:t>
      </w:r>
      <w:proofErr w:type="spellStart"/>
      <w:r>
        <w:t>troewung</w:t>
      </w:r>
      <w:proofErr w:type="spellEnd"/>
      <w:r>
        <w:t xml:space="preserve"> / das </w:t>
      </w:r>
      <w:proofErr w:type="spellStart"/>
      <w:r>
        <w:t>Got</w:t>
      </w:r>
      <w:proofErr w:type="spellEnd"/>
      <w:r>
        <w:t xml:space="preserve"> deß </w:t>
      </w:r>
      <w:proofErr w:type="spellStart"/>
      <w:r>
        <w:t>nit</w:t>
      </w:r>
      <w:proofErr w:type="spellEnd"/>
      <w:r>
        <w:t xml:space="preserve"> schonen will / der sein </w:t>
      </w:r>
      <w:proofErr w:type="spellStart"/>
      <w:r>
        <w:t>namen</w:t>
      </w:r>
      <w:proofErr w:type="spellEnd"/>
      <w:r>
        <w:t xml:space="preserve"> mißbraucht. Das </w:t>
      </w:r>
      <w:proofErr w:type="spellStart"/>
      <w:r>
        <w:t>schwoeren</w:t>
      </w:r>
      <w:proofErr w:type="spellEnd"/>
      <w:r>
        <w:t xml:space="preserve"> </w:t>
      </w:r>
      <w:proofErr w:type="spellStart"/>
      <w:r>
        <w:t>unnd</w:t>
      </w:r>
      <w:proofErr w:type="spellEnd"/>
      <w:r>
        <w:t xml:space="preserve"> fluchen bringt </w:t>
      </w:r>
      <w:proofErr w:type="spellStart"/>
      <w:r>
        <w:t>auffrur</w:t>
      </w:r>
      <w:proofErr w:type="spellEnd"/>
      <w:r>
        <w:t xml:space="preserve"> / krieg / </w:t>
      </w:r>
      <w:proofErr w:type="spellStart"/>
      <w:r>
        <w:t>Pestilentz</w:t>
      </w:r>
      <w:proofErr w:type="spellEnd"/>
      <w:r>
        <w:t xml:space="preserve"> / </w:t>
      </w:r>
      <w:proofErr w:type="spellStart"/>
      <w:r>
        <w:t>hunger</w:t>
      </w:r>
      <w:proofErr w:type="spellEnd"/>
      <w:r>
        <w:t xml:space="preserve"> / und als </w:t>
      </w:r>
      <w:proofErr w:type="spellStart"/>
      <w:r>
        <w:t>unglück</w:t>
      </w:r>
      <w:proofErr w:type="spellEnd"/>
      <w:r>
        <w:t xml:space="preserve">. Es </w:t>
      </w:r>
      <w:proofErr w:type="spellStart"/>
      <w:r>
        <w:t>wirdt</w:t>
      </w:r>
      <w:proofErr w:type="spellEnd"/>
      <w:r>
        <w:t xml:space="preserve"> auch der </w:t>
      </w:r>
      <w:proofErr w:type="spellStart"/>
      <w:r>
        <w:t>nam</w:t>
      </w:r>
      <w:proofErr w:type="spellEnd"/>
      <w:r>
        <w:t xml:space="preserve"> Gottes </w:t>
      </w:r>
      <w:proofErr w:type="spellStart"/>
      <w:r>
        <w:t>myßbraucht</w:t>
      </w:r>
      <w:proofErr w:type="spellEnd"/>
      <w:r>
        <w:t xml:space="preserve"> / so man </w:t>
      </w:r>
      <w:proofErr w:type="spellStart"/>
      <w:r>
        <w:t>under</w:t>
      </w:r>
      <w:proofErr w:type="spellEnd"/>
      <w:r>
        <w:t xml:space="preserve"> dem </w:t>
      </w:r>
      <w:proofErr w:type="spellStart"/>
      <w:r>
        <w:t>namen</w:t>
      </w:r>
      <w:proofErr w:type="spellEnd"/>
      <w:r>
        <w:t xml:space="preserve"> Gottes etwas </w:t>
      </w:r>
      <w:proofErr w:type="spellStart"/>
      <w:r>
        <w:t>fürnympt</w:t>
      </w:r>
      <w:proofErr w:type="spellEnd"/>
      <w:r>
        <w:t xml:space="preserve"> / wider Gottes </w:t>
      </w:r>
      <w:proofErr w:type="spellStart"/>
      <w:r>
        <w:t>wort</w:t>
      </w:r>
      <w:proofErr w:type="spellEnd"/>
      <w:r>
        <w:t xml:space="preserve"> und leer / und sagt </w:t>
      </w:r>
      <w:proofErr w:type="spellStart"/>
      <w:r>
        <w:t>Got</w:t>
      </w:r>
      <w:proofErr w:type="spellEnd"/>
      <w:r>
        <w:t xml:space="preserve"> habs geredt / so ers </w:t>
      </w:r>
      <w:proofErr w:type="spellStart"/>
      <w:r>
        <w:t>nit</w:t>
      </w:r>
      <w:proofErr w:type="spellEnd"/>
      <w:r>
        <w:t xml:space="preserve"> geredt hat. </w:t>
      </w:r>
      <w:proofErr w:type="spellStart"/>
      <w:r>
        <w:t>Auff</w:t>
      </w:r>
      <w:proofErr w:type="spellEnd"/>
      <w:r>
        <w:t xml:space="preserve"> die </w:t>
      </w:r>
      <w:proofErr w:type="spellStart"/>
      <w:r>
        <w:t>weys</w:t>
      </w:r>
      <w:proofErr w:type="spellEnd"/>
      <w:r>
        <w:t xml:space="preserve"> </w:t>
      </w:r>
      <w:proofErr w:type="spellStart"/>
      <w:r>
        <w:t>hatt</w:t>
      </w:r>
      <w:proofErr w:type="spellEnd"/>
      <w:r>
        <w:t xml:space="preserve"> der Bapst die </w:t>
      </w:r>
      <w:proofErr w:type="spellStart"/>
      <w:r>
        <w:t>gantz</w:t>
      </w:r>
      <w:proofErr w:type="spellEnd"/>
      <w:r>
        <w:t xml:space="preserve"> wellt betrogen / All sein </w:t>
      </w:r>
      <w:proofErr w:type="spellStart"/>
      <w:r>
        <w:t>fürnemen</w:t>
      </w:r>
      <w:proofErr w:type="spellEnd"/>
      <w:r>
        <w:t xml:space="preserve"> </w:t>
      </w:r>
      <w:proofErr w:type="spellStart"/>
      <w:r>
        <w:t>hatt</w:t>
      </w:r>
      <w:proofErr w:type="spellEnd"/>
      <w:r>
        <w:t xml:space="preserve"> er </w:t>
      </w:r>
      <w:proofErr w:type="spellStart"/>
      <w:r>
        <w:t>mitt</w:t>
      </w:r>
      <w:proofErr w:type="spellEnd"/>
      <w:r>
        <w:t xml:space="preserve"> dem </w:t>
      </w:r>
      <w:proofErr w:type="spellStart"/>
      <w:r>
        <w:t>namen</w:t>
      </w:r>
      <w:proofErr w:type="spellEnd"/>
      <w:r>
        <w:t xml:space="preserve"> Gottes bedeckt und </w:t>
      </w:r>
      <w:proofErr w:type="spellStart"/>
      <w:r>
        <w:t>beschoent</w:t>
      </w:r>
      <w:proofErr w:type="spellEnd"/>
      <w:r>
        <w:t xml:space="preserve"> / als habs Gott </w:t>
      </w:r>
      <w:proofErr w:type="spellStart"/>
      <w:r>
        <w:t>bevolhen</w:t>
      </w:r>
      <w:proofErr w:type="spellEnd"/>
      <w:r>
        <w:t xml:space="preserve"> / Er hat in </w:t>
      </w:r>
      <w:proofErr w:type="spellStart"/>
      <w:r>
        <w:t>gottes</w:t>
      </w:r>
      <w:proofErr w:type="spellEnd"/>
      <w:r>
        <w:t xml:space="preserve"> </w:t>
      </w:r>
      <w:proofErr w:type="spellStart"/>
      <w:r>
        <w:t>namen</w:t>
      </w:r>
      <w:proofErr w:type="spellEnd"/>
      <w:r>
        <w:t xml:space="preserve"> als </w:t>
      </w:r>
      <w:proofErr w:type="spellStart"/>
      <w:r>
        <w:t>unglück</w:t>
      </w:r>
      <w:proofErr w:type="spellEnd"/>
      <w:r>
        <w:t xml:space="preserve"> </w:t>
      </w:r>
      <w:proofErr w:type="spellStart"/>
      <w:r>
        <w:t>angericht</w:t>
      </w:r>
      <w:proofErr w:type="spellEnd"/>
      <w:r>
        <w:t xml:space="preserve">. Wie man nun den </w:t>
      </w:r>
      <w:proofErr w:type="spellStart"/>
      <w:r>
        <w:t>namen</w:t>
      </w:r>
      <w:proofErr w:type="spellEnd"/>
      <w:r>
        <w:t xml:space="preserve"> Gottes </w:t>
      </w:r>
      <w:proofErr w:type="spellStart"/>
      <w:r>
        <w:t>nit</w:t>
      </w:r>
      <w:proofErr w:type="spellEnd"/>
      <w:r>
        <w:t xml:space="preserve"> </w:t>
      </w:r>
      <w:proofErr w:type="spellStart"/>
      <w:r>
        <w:t>myßbrauchen</w:t>
      </w:r>
      <w:proofErr w:type="spellEnd"/>
      <w:r>
        <w:t xml:space="preserve"> soll / also will das ander gebot / das man den </w:t>
      </w:r>
      <w:proofErr w:type="spellStart"/>
      <w:r>
        <w:t>namen</w:t>
      </w:r>
      <w:proofErr w:type="spellEnd"/>
      <w:r>
        <w:t xml:space="preserve"> Gottes recht brauch / in glück und </w:t>
      </w:r>
      <w:proofErr w:type="spellStart"/>
      <w:r>
        <w:t>unglück</w:t>
      </w:r>
      <w:proofErr w:type="spellEnd"/>
      <w:r>
        <w:t xml:space="preserve"> / in lob / und in allen </w:t>
      </w:r>
      <w:proofErr w:type="spellStart"/>
      <w:r>
        <w:t>noetten</w:t>
      </w:r>
      <w:proofErr w:type="spellEnd"/>
      <w:r>
        <w:t xml:space="preserve"> </w:t>
      </w:r>
      <w:proofErr w:type="spellStart"/>
      <w:r>
        <w:t>allain</w:t>
      </w:r>
      <w:proofErr w:type="spellEnd"/>
      <w:r>
        <w:t xml:space="preserve"> </w:t>
      </w:r>
      <w:proofErr w:type="spellStart"/>
      <w:r>
        <w:t>anruff</w:t>
      </w:r>
      <w:proofErr w:type="spellEnd"/>
      <w:r>
        <w:t xml:space="preserve"> / </w:t>
      </w:r>
      <w:proofErr w:type="spellStart"/>
      <w:r>
        <w:t>Johel</w:t>
      </w:r>
      <w:proofErr w:type="spellEnd"/>
      <w:r>
        <w:t xml:space="preserve">. 2. und Ro. 10. Man soll </w:t>
      </w:r>
      <w:proofErr w:type="spellStart"/>
      <w:r>
        <w:t>nit</w:t>
      </w:r>
      <w:proofErr w:type="spellEnd"/>
      <w:r>
        <w:t xml:space="preserve"> deß oder </w:t>
      </w:r>
      <w:proofErr w:type="spellStart"/>
      <w:r>
        <w:t>jhens</w:t>
      </w:r>
      <w:proofErr w:type="spellEnd"/>
      <w:r>
        <w:t xml:space="preserve"> </w:t>
      </w:r>
      <w:proofErr w:type="spellStart"/>
      <w:r>
        <w:t>haylgen</w:t>
      </w:r>
      <w:proofErr w:type="spellEnd"/>
      <w:r>
        <w:t xml:space="preserve"> </w:t>
      </w:r>
      <w:proofErr w:type="spellStart"/>
      <w:r>
        <w:t>namen</w:t>
      </w:r>
      <w:proofErr w:type="spellEnd"/>
      <w:r>
        <w:t xml:space="preserve"> </w:t>
      </w:r>
      <w:proofErr w:type="spellStart"/>
      <w:r>
        <w:t>anruffen</w:t>
      </w:r>
      <w:proofErr w:type="spellEnd"/>
      <w:r>
        <w:t xml:space="preserve">. Hier. 33. </w:t>
      </w:r>
      <w:proofErr w:type="spellStart"/>
      <w:r>
        <w:t>Schrey</w:t>
      </w:r>
      <w:proofErr w:type="spellEnd"/>
      <w:r>
        <w:t xml:space="preserve"> zu mir / ich </w:t>
      </w:r>
      <w:proofErr w:type="spellStart"/>
      <w:r>
        <w:t>wil</w:t>
      </w:r>
      <w:proofErr w:type="spellEnd"/>
      <w:r>
        <w:t xml:space="preserve"> dich </w:t>
      </w:r>
      <w:proofErr w:type="spellStart"/>
      <w:r>
        <w:t>erhoeren</w:t>
      </w:r>
      <w:proofErr w:type="spellEnd"/>
      <w:r>
        <w:t xml:space="preserve">. </w:t>
      </w:r>
    </w:p>
    <w:p w14:paraId="36D3A8CD" w14:textId="77777777" w:rsidR="006662CA" w:rsidRDefault="006662CA" w:rsidP="006662CA">
      <w:pPr>
        <w:pStyle w:val="StandardWeb"/>
      </w:pPr>
      <w:r>
        <w:rPr>
          <w:rStyle w:val="Fett"/>
        </w:rPr>
        <w:t xml:space="preserve">Frag. </w:t>
      </w:r>
      <w:r>
        <w:br/>
        <w:t xml:space="preserve">Was leert </w:t>
      </w:r>
      <w:proofErr w:type="spellStart"/>
      <w:r>
        <w:t>got</w:t>
      </w:r>
      <w:proofErr w:type="spellEnd"/>
      <w:r>
        <w:t xml:space="preserve"> in </w:t>
      </w:r>
      <w:proofErr w:type="spellStart"/>
      <w:r>
        <w:t>ainer</w:t>
      </w:r>
      <w:proofErr w:type="spellEnd"/>
      <w:r>
        <w:t xml:space="preserve"> summ in dem Andern </w:t>
      </w:r>
      <w:proofErr w:type="spellStart"/>
      <w:r>
        <w:t>gebott</w:t>
      </w:r>
      <w:proofErr w:type="spellEnd"/>
      <w:r>
        <w:t xml:space="preserve">? </w:t>
      </w:r>
    </w:p>
    <w:p w14:paraId="70FF804F" w14:textId="77777777" w:rsidR="006662CA" w:rsidRDefault="006662CA" w:rsidP="006662CA">
      <w:pPr>
        <w:pStyle w:val="StandardWeb"/>
      </w:pPr>
      <w:proofErr w:type="spellStart"/>
      <w:r>
        <w:t>Ant</w:t>
      </w:r>
      <w:proofErr w:type="spellEnd"/>
      <w:r>
        <w:t>.</w:t>
      </w:r>
      <w:r>
        <w:br/>
        <w:t xml:space="preserve">Er leert daß du </w:t>
      </w:r>
      <w:proofErr w:type="spellStart"/>
      <w:r>
        <w:t>nit</w:t>
      </w:r>
      <w:proofErr w:type="spellEnd"/>
      <w:r>
        <w:t xml:space="preserve"> </w:t>
      </w:r>
      <w:proofErr w:type="spellStart"/>
      <w:r>
        <w:t>fraevenlich</w:t>
      </w:r>
      <w:proofErr w:type="spellEnd"/>
      <w:r>
        <w:t xml:space="preserve"> </w:t>
      </w:r>
      <w:proofErr w:type="spellStart"/>
      <w:r>
        <w:t>schwoeren</w:t>
      </w:r>
      <w:proofErr w:type="spellEnd"/>
      <w:r>
        <w:t xml:space="preserve"> </w:t>
      </w:r>
      <w:proofErr w:type="spellStart"/>
      <w:r>
        <w:t>unnd</w:t>
      </w:r>
      <w:proofErr w:type="spellEnd"/>
      <w:r>
        <w:t xml:space="preserve"> fluchen </w:t>
      </w:r>
      <w:proofErr w:type="spellStart"/>
      <w:r>
        <w:t>solt</w:t>
      </w:r>
      <w:proofErr w:type="spellEnd"/>
      <w:r>
        <w:t xml:space="preserve"> / und </w:t>
      </w:r>
      <w:proofErr w:type="spellStart"/>
      <w:r>
        <w:t>under</w:t>
      </w:r>
      <w:proofErr w:type="spellEnd"/>
      <w:r>
        <w:t xml:space="preserve"> dem </w:t>
      </w:r>
      <w:proofErr w:type="spellStart"/>
      <w:r>
        <w:t>namen</w:t>
      </w:r>
      <w:proofErr w:type="spellEnd"/>
      <w:r>
        <w:t xml:space="preserve"> Gottes nichts </w:t>
      </w:r>
      <w:proofErr w:type="spellStart"/>
      <w:r>
        <w:t>fürnemen</w:t>
      </w:r>
      <w:proofErr w:type="spellEnd"/>
      <w:r>
        <w:t xml:space="preserve"> / leeren / oder anrichten / das wider Gottes </w:t>
      </w:r>
      <w:proofErr w:type="spellStart"/>
      <w:r>
        <w:t>wort</w:t>
      </w:r>
      <w:proofErr w:type="spellEnd"/>
      <w:r>
        <w:t xml:space="preserve"> und </w:t>
      </w:r>
      <w:proofErr w:type="spellStart"/>
      <w:r>
        <w:t>bevelch</w:t>
      </w:r>
      <w:proofErr w:type="spellEnd"/>
      <w:r>
        <w:t xml:space="preserve"> sey. Wir sollen auch den </w:t>
      </w:r>
      <w:proofErr w:type="spellStart"/>
      <w:r>
        <w:t>namen</w:t>
      </w:r>
      <w:proofErr w:type="spellEnd"/>
      <w:r>
        <w:t xml:space="preserve"> Gottes bekennen / loben / und in allen </w:t>
      </w:r>
      <w:proofErr w:type="spellStart"/>
      <w:r>
        <w:t>noeten</w:t>
      </w:r>
      <w:proofErr w:type="spellEnd"/>
      <w:r>
        <w:t xml:space="preserve"> </w:t>
      </w:r>
      <w:proofErr w:type="spellStart"/>
      <w:r>
        <w:t>allain</w:t>
      </w:r>
      <w:proofErr w:type="spellEnd"/>
      <w:r>
        <w:t xml:space="preserve"> </w:t>
      </w:r>
      <w:proofErr w:type="spellStart"/>
      <w:r>
        <w:t>anruffen</w:t>
      </w:r>
      <w:proofErr w:type="spellEnd"/>
      <w:r>
        <w:t xml:space="preserve"> etc. </w:t>
      </w:r>
    </w:p>
    <w:p w14:paraId="14EA4D9D" w14:textId="77777777" w:rsidR="006662CA" w:rsidRDefault="006662CA" w:rsidP="006662CA">
      <w:pPr>
        <w:pStyle w:val="StandardWeb"/>
      </w:pPr>
      <w:r>
        <w:rPr>
          <w:rStyle w:val="Fett"/>
        </w:rPr>
        <w:t xml:space="preserve">Frag. </w:t>
      </w:r>
      <w:r>
        <w:br/>
        <w:t xml:space="preserve">Welches ist das dritt </w:t>
      </w:r>
      <w:proofErr w:type="spellStart"/>
      <w:r>
        <w:t>gebott</w:t>
      </w:r>
      <w:proofErr w:type="spellEnd"/>
      <w:r>
        <w:t xml:space="preserve">. </w:t>
      </w:r>
    </w:p>
    <w:p w14:paraId="7BB03DB3" w14:textId="77777777" w:rsidR="006662CA" w:rsidRDefault="006662CA" w:rsidP="006662CA">
      <w:pPr>
        <w:pStyle w:val="StandardWeb"/>
      </w:pPr>
      <w:proofErr w:type="spellStart"/>
      <w:r>
        <w:t>Antwurt</w:t>
      </w:r>
      <w:proofErr w:type="spellEnd"/>
      <w:r>
        <w:t>.</w:t>
      </w:r>
      <w:r>
        <w:br/>
      </w:r>
      <w:proofErr w:type="spellStart"/>
      <w:r>
        <w:rPr>
          <w:rStyle w:val="Fett"/>
        </w:rPr>
        <w:t>Gedenck</w:t>
      </w:r>
      <w:proofErr w:type="spellEnd"/>
      <w:r>
        <w:rPr>
          <w:rStyle w:val="Fett"/>
        </w:rPr>
        <w:t xml:space="preserve"> das du den </w:t>
      </w:r>
      <w:proofErr w:type="spellStart"/>
      <w:r>
        <w:rPr>
          <w:rStyle w:val="Fett"/>
        </w:rPr>
        <w:t>Sabath</w:t>
      </w:r>
      <w:proofErr w:type="spellEnd"/>
      <w:r>
        <w:rPr>
          <w:rStyle w:val="Fett"/>
        </w:rPr>
        <w:t xml:space="preserve"> / das ist den </w:t>
      </w:r>
      <w:proofErr w:type="spellStart"/>
      <w:r>
        <w:rPr>
          <w:rStyle w:val="Fett"/>
        </w:rPr>
        <w:t>Feyr</w:t>
      </w:r>
      <w:proofErr w:type="spellEnd"/>
      <w:r>
        <w:rPr>
          <w:rStyle w:val="Fett"/>
        </w:rPr>
        <w:t xml:space="preserve"> oder </w:t>
      </w:r>
      <w:proofErr w:type="spellStart"/>
      <w:r>
        <w:rPr>
          <w:rStyle w:val="Fett"/>
        </w:rPr>
        <w:t>ruw</w:t>
      </w:r>
      <w:proofErr w:type="spellEnd"/>
      <w:r>
        <w:rPr>
          <w:rStyle w:val="Fett"/>
        </w:rPr>
        <w:t xml:space="preserve"> tag </w:t>
      </w:r>
      <w:proofErr w:type="spellStart"/>
      <w:r>
        <w:rPr>
          <w:rStyle w:val="Fett"/>
        </w:rPr>
        <w:t>hailgest</w:t>
      </w:r>
      <w:proofErr w:type="spellEnd"/>
      <w:r>
        <w:rPr>
          <w:rStyle w:val="Fett"/>
        </w:rPr>
        <w:t>.</w:t>
      </w:r>
      <w:r>
        <w:t xml:space="preserve"> </w:t>
      </w:r>
    </w:p>
    <w:p w14:paraId="333BE8AD" w14:textId="77777777" w:rsidR="006662CA" w:rsidRDefault="006662CA" w:rsidP="006662CA">
      <w:pPr>
        <w:pStyle w:val="StandardWeb"/>
      </w:pPr>
      <w:r>
        <w:rPr>
          <w:rStyle w:val="Fett"/>
        </w:rPr>
        <w:t xml:space="preserve">Frag. </w:t>
      </w:r>
      <w:r>
        <w:br/>
        <w:t xml:space="preserve">Was ist recht </w:t>
      </w:r>
      <w:proofErr w:type="spellStart"/>
      <w:r>
        <w:t>gefeyrt</w:t>
      </w:r>
      <w:proofErr w:type="spellEnd"/>
      <w:r>
        <w:t xml:space="preserve">? </w:t>
      </w:r>
    </w:p>
    <w:p w14:paraId="1C59F703" w14:textId="77777777" w:rsidR="006662CA" w:rsidRDefault="006662CA" w:rsidP="006662CA">
      <w:pPr>
        <w:pStyle w:val="StandardWeb"/>
      </w:pPr>
      <w:proofErr w:type="spellStart"/>
      <w:r>
        <w:t>Antwurt</w:t>
      </w:r>
      <w:proofErr w:type="spellEnd"/>
      <w:r>
        <w:t xml:space="preserve">. </w:t>
      </w:r>
      <w:r>
        <w:br/>
      </w:r>
      <w:proofErr w:type="spellStart"/>
      <w:r>
        <w:t>Christenliche</w:t>
      </w:r>
      <w:proofErr w:type="spellEnd"/>
      <w:r>
        <w:t xml:space="preserve"> </w:t>
      </w:r>
      <w:proofErr w:type="spellStart"/>
      <w:r>
        <w:t>feyr</w:t>
      </w:r>
      <w:proofErr w:type="spellEnd"/>
      <w:r>
        <w:t xml:space="preserve"> </w:t>
      </w:r>
      <w:proofErr w:type="spellStart"/>
      <w:r>
        <w:t>stat</w:t>
      </w:r>
      <w:proofErr w:type="spellEnd"/>
      <w:r>
        <w:t xml:space="preserve"> </w:t>
      </w:r>
      <w:proofErr w:type="spellStart"/>
      <w:r>
        <w:t>nitt</w:t>
      </w:r>
      <w:proofErr w:type="spellEnd"/>
      <w:r>
        <w:t xml:space="preserve"> in dem / das man still sitz / </w:t>
      </w:r>
      <w:proofErr w:type="spellStart"/>
      <w:r>
        <w:t>hend</w:t>
      </w:r>
      <w:proofErr w:type="spellEnd"/>
      <w:r>
        <w:t xml:space="preserve"> und </w:t>
      </w:r>
      <w:proofErr w:type="spellStart"/>
      <w:r>
        <w:t>fueß</w:t>
      </w:r>
      <w:proofErr w:type="spellEnd"/>
      <w:r>
        <w:t xml:space="preserve"> </w:t>
      </w:r>
      <w:proofErr w:type="spellStart"/>
      <w:r>
        <w:t>nitt</w:t>
      </w:r>
      <w:proofErr w:type="spellEnd"/>
      <w:r>
        <w:t xml:space="preserve"> rege / und den </w:t>
      </w:r>
      <w:proofErr w:type="spellStart"/>
      <w:r>
        <w:t>kopff</w:t>
      </w:r>
      <w:proofErr w:type="spellEnd"/>
      <w:r>
        <w:t xml:space="preserve"> </w:t>
      </w:r>
      <w:proofErr w:type="spellStart"/>
      <w:r>
        <w:t>inn</w:t>
      </w:r>
      <w:proofErr w:type="spellEnd"/>
      <w:r>
        <w:t xml:space="preserve"> die </w:t>
      </w:r>
      <w:proofErr w:type="spellStart"/>
      <w:r>
        <w:t>hend</w:t>
      </w:r>
      <w:proofErr w:type="spellEnd"/>
      <w:r>
        <w:t xml:space="preserve"> </w:t>
      </w:r>
      <w:proofErr w:type="spellStart"/>
      <w:r>
        <w:t>nem</w:t>
      </w:r>
      <w:proofErr w:type="spellEnd"/>
      <w:r>
        <w:t xml:space="preserve"> / dann das </w:t>
      </w:r>
      <w:proofErr w:type="spellStart"/>
      <w:r>
        <w:t>kan</w:t>
      </w:r>
      <w:proofErr w:type="spellEnd"/>
      <w:r>
        <w:t xml:space="preserve"> </w:t>
      </w:r>
      <w:proofErr w:type="spellStart"/>
      <w:r>
        <w:t>ain</w:t>
      </w:r>
      <w:proofErr w:type="spellEnd"/>
      <w:r>
        <w:t xml:space="preserve"> </w:t>
      </w:r>
      <w:proofErr w:type="spellStart"/>
      <w:r>
        <w:t>yetlicher</w:t>
      </w:r>
      <w:proofErr w:type="spellEnd"/>
      <w:r>
        <w:t xml:space="preserve"> fauler schlauraff </w:t>
      </w:r>
      <w:proofErr w:type="spellStart"/>
      <w:r>
        <w:t>thon</w:t>
      </w:r>
      <w:proofErr w:type="spellEnd"/>
      <w:r>
        <w:t xml:space="preserve"> / Ja die </w:t>
      </w:r>
      <w:proofErr w:type="spellStart"/>
      <w:r>
        <w:t>Türcken</w:t>
      </w:r>
      <w:proofErr w:type="spellEnd"/>
      <w:r>
        <w:t xml:space="preserve"> </w:t>
      </w:r>
      <w:proofErr w:type="spellStart"/>
      <w:r>
        <w:t>kündens</w:t>
      </w:r>
      <w:proofErr w:type="spellEnd"/>
      <w:r>
        <w:t xml:space="preserve"> auch. Das </w:t>
      </w:r>
      <w:proofErr w:type="spellStart"/>
      <w:r>
        <w:t>gesatz</w:t>
      </w:r>
      <w:proofErr w:type="spellEnd"/>
      <w:r>
        <w:t xml:space="preserve"> ist </w:t>
      </w:r>
      <w:proofErr w:type="spellStart"/>
      <w:r>
        <w:t>gaistlich</w:t>
      </w:r>
      <w:proofErr w:type="spellEnd"/>
      <w:r>
        <w:t xml:space="preserve"> / spricht Paulus / </w:t>
      </w:r>
      <w:proofErr w:type="spellStart"/>
      <w:r>
        <w:t>Darumb</w:t>
      </w:r>
      <w:proofErr w:type="spellEnd"/>
      <w:r>
        <w:t xml:space="preserve"> sollen wir uns </w:t>
      </w:r>
      <w:proofErr w:type="spellStart"/>
      <w:r>
        <w:t>nit</w:t>
      </w:r>
      <w:proofErr w:type="spellEnd"/>
      <w:r>
        <w:t xml:space="preserve"> </w:t>
      </w:r>
      <w:proofErr w:type="spellStart"/>
      <w:r>
        <w:t>benuegen</w:t>
      </w:r>
      <w:proofErr w:type="spellEnd"/>
      <w:r>
        <w:t xml:space="preserve"> lassen an dem </w:t>
      </w:r>
      <w:proofErr w:type="spellStart"/>
      <w:r>
        <w:t>eüsserlichen</w:t>
      </w:r>
      <w:proofErr w:type="spellEnd"/>
      <w:r>
        <w:t xml:space="preserve"> </w:t>
      </w:r>
      <w:proofErr w:type="spellStart"/>
      <w:r>
        <w:t>feyren</w:t>
      </w:r>
      <w:proofErr w:type="spellEnd"/>
      <w:r>
        <w:t xml:space="preserve"> / sonder sollen die recht </w:t>
      </w:r>
      <w:proofErr w:type="spellStart"/>
      <w:r>
        <w:t>feyr</w:t>
      </w:r>
      <w:proofErr w:type="spellEnd"/>
      <w:r>
        <w:t xml:space="preserve"> deß </w:t>
      </w:r>
      <w:proofErr w:type="spellStart"/>
      <w:r>
        <w:t>hertzens</w:t>
      </w:r>
      <w:proofErr w:type="spellEnd"/>
      <w:r>
        <w:t xml:space="preserve"> für uns nehmen. Unser </w:t>
      </w:r>
      <w:proofErr w:type="spellStart"/>
      <w:r>
        <w:t>hertz</w:t>
      </w:r>
      <w:proofErr w:type="spellEnd"/>
      <w:r>
        <w:t xml:space="preserve"> und will soll </w:t>
      </w:r>
      <w:proofErr w:type="spellStart"/>
      <w:r>
        <w:t>feyren</w:t>
      </w:r>
      <w:proofErr w:type="spellEnd"/>
      <w:r>
        <w:t xml:space="preserve"> / </w:t>
      </w:r>
      <w:proofErr w:type="spellStart"/>
      <w:r>
        <w:t>unnd</w:t>
      </w:r>
      <w:proofErr w:type="spellEnd"/>
      <w:r>
        <w:t xml:space="preserve"> </w:t>
      </w:r>
      <w:proofErr w:type="spellStart"/>
      <w:r>
        <w:t>aygner</w:t>
      </w:r>
      <w:proofErr w:type="spellEnd"/>
      <w:r>
        <w:t xml:space="preserve"> </w:t>
      </w:r>
      <w:proofErr w:type="spellStart"/>
      <w:r>
        <w:t>raeth</w:t>
      </w:r>
      <w:proofErr w:type="spellEnd"/>
      <w:r>
        <w:t xml:space="preserve"> / </w:t>
      </w:r>
      <w:proofErr w:type="spellStart"/>
      <w:r>
        <w:t>anschleg</w:t>
      </w:r>
      <w:proofErr w:type="spellEnd"/>
      <w:r>
        <w:t xml:space="preserve"> und </w:t>
      </w:r>
      <w:proofErr w:type="spellStart"/>
      <w:r>
        <w:t>werck</w:t>
      </w:r>
      <w:proofErr w:type="spellEnd"/>
      <w:r>
        <w:t xml:space="preserve"> still </w:t>
      </w:r>
      <w:proofErr w:type="spellStart"/>
      <w:r>
        <w:t>ston</w:t>
      </w:r>
      <w:proofErr w:type="spellEnd"/>
      <w:r>
        <w:t xml:space="preserve"> / </w:t>
      </w:r>
      <w:proofErr w:type="spellStart"/>
      <w:r>
        <w:t>unnd</w:t>
      </w:r>
      <w:proofErr w:type="spellEnd"/>
      <w:r>
        <w:t xml:space="preserve"> </w:t>
      </w:r>
      <w:proofErr w:type="spellStart"/>
      <w:r>
        <w:t>allain</w:t>
      </w:r>
      <w:proofErr w:type="spellEnd"/>
      <w:r>
        <w:t xml:space="preserve"> an Gottes willen hangen / also / das wir nichts thun / es </w:t>
      </w:r>
      <w:proofErr w:type="spellStart"/>
      <w:r>
        <w:t>gleyß</w:t>
      </w:r>
      <w:proofErr w:type="spellEnd"/>
      <w:r>
        <w:t xml:space="preserve"> als gut es </w:t>
      </w:r>
      <w:proofErr w:type="spellStart"/>
      <w:r>
        <w:t>woell</w:t>
      </w:r>
      <w:proofErr w:type="spellEnd"/>
      <w:r>
        <w:t xml:space="preserve"> / </w:t>
      </w:r>
      <w:proofErr w:type="spellStart"/>
      <w:r>
        <w:t>Got</w:t>
      </w:r>
      <w:proofErr w:type="spellEnd"/>
      <w:r>
        <w:t xml:space="preserve"> habs dann </w:t>
      </w:r>
      <w:proofErr w:type="spellStart"/>
      <w:r>
        <w:t>gehayssen</w:t>
      </w:r>
      <w:proofErr w:type="spellEnd"/>
      <w:r>
        <w:t xml:space="preserve">. Also </w:t>
      </w:r>
      <w:proofErr w:type="spellStart"/>
      <w:r>
        <w:t>hatt</w:t>
      </w:r>
      <w:proofErr w:type="spellEnd"/>
      <w:r>
        <w:t xml:space="preserve"> Paulus </w:t>
      </w:r>
      <w:proofErr w:type="spellStart"/>
      <w:r>
        <w:t>gefeyret</w:t>
      </w:r>
      <w:proofErr w:type="spellEnd"/>
      <w:r>
        <w:t xml:space="preserve"> / so er spricht Gal. 6. Ich leb / </w:t>
      </w:r>
      <w:proofErr w:type="spellStart"/>
      <w:r>
        <w:t>nit</w:t>
      </w:r>
      <w:proofErr w:type="spellEnd"/>
      <w:r>
        <w:t xml:space="preserve"> ich / sonder Christus lebt in mir. DAS </w:t>
      </w:r>
      <w:proofErr w:type="spellStart"/>
      <w:r>
        <w:t>feyren</w:t>
      </w:r>
      <w:proofErr w:type="spellEnd"/>
      <w:r>
        <w:t xml:space="preserve"> thut der </w:t>
      </w:r>
      <w:proofErr w:type="spellStart"/>
      <w:r>
        <w:t>natur</w:t>
      </w:r>
      <w:proofErr w:type="spellEnd"/>
      <w:r>
        <w:t xml:space="preserve"> wehe / so </w:t>
      </w:r>
      <w:proofErr w:type="spellStart"/>
      <w:r>
        <w:t>sy</w:t>
      </w:r>
      <w:proofErr w:type="spellEnd"/>
      <w:r>
        <w:t xml:space="preserve"> </w:t>
      </w:r>
      <w:proofErr w:type="spellStart"/>
      <w:r>
        <w:t>aygens</w:t>
      </w:r>
      <w:proofErr w:type="spellEnd"/>
      <w:r>
        <w:t xml:space="preserve"> willens </w:t>
      </w:r>
      <w:proofErr w:type="spellStart"/>
      <w:r>
        <w:t>unnd</w:t>
      </w:r>
      <w:proofErr w:type="spellEnd"/>
      <w:r>
        <w:t xml:space="preserve"> </w:t>
      </w:r>
      <w:proofErr w:type="spellStart"/>
      <w:r>
        <w:t>aygner</w:t>
      </w:r>
      <w:proofErr w:type="spellEnd"/>
      <w:r>
        <w:t xml:space="preserve"> </w:t>
      </w:r>
      <w:proofErr w:type="spellStart"/>
      <w:r>
        <w:t>werck</w:t>
      </w:r>
      <w:proofErr w:type="spellEnd"/>
      <w:r>
        <w:t xml:space="preserve"> muß </w:t>
      </w:r>
      <w:proofErr w:type="spellStart"/>
      <w:r>
        <w:t>muessig</w:t>
      </w:r>
      <w:proofErr w:type="spellEnd"/>
      <w:r>
        <w:t xml:space="preserve"> </w:t>
      </w:r>
      <w:proofErr w:type="spellStart"/>
      <w:r>
        <w:t>ston</w:t>
      </w:r>
      <w:proofErr w:type="spellEnd"/>
      <w:r>
        <w:t xml:space="preserve"> / und </w:t>
      </w:r>
      <w:proofErr w:type="spellStart"/>
      <w:r>
        <w:t>Got</w:t>
      </w:r>
      <w:proofErr w:type="spellEnd"/>
      <w:r>
        <w:t xml:space="preserve"> </w:t>
      </w:r>
      <w:proofErr w:type="spellStart"/>
      <w:r>
        <w:t>allain</w:t>
      </w:r>
      <w:proofErr w:type="spellEnd"/>
      <w:r>
        <w:t xml:space="preserve"> in </w:t>
      </w:r>
      <w:proofErr w:type="spellStart"/>
      <w:r>
        <w:t>jr</w:t>
      </w:r>
      <w:proofErr w:type="spellEnd"/>
      <w:r>
        <w:t xml:space="preserve"> </w:t>
      </w:r>
      <w:proofErr w:type="spellStart"/>
      <w:r>
        <w:t>wircken</w:t>
      </w:r>
      <w:proofErr w:type="spellEnd"/>
      <w:r>
        <w:t xml:space="preserve"> lassen / die </w:t>
      </w:r>
      <w:proofErr w:type="spellStart"/>
      <w:r>
        <w:t>toedtung</w:t>
      </w:r>
      <w:proofErr w:type="spellEnd"/>
      <w:r>
        <w:t xml:space="preserve"> deß alten </w:t>
      </w:r>
      <w:proofErr w:type="spellStart"/>
      <w:r>
        <w:t>menschens</w:t>
      </w:r>
      <w:proofErr w:type="spellEnd"/>
      <w:r>
        <w:t xml:space="preserve">. </w:t>
      </w:r>
    </w:p>
    <w:p w14:paraId="4265F07A" w14:textId="77777777" w:rsidR="006662CA" w:rsidRDefault="006662CA" w:rsidP="006662CA">
      <w:pPr>
        <w:pStyle w:val="StandardWeb"/>
      </w:pPr>
      <w:r>
        <w:rPr>
          <w:rStyle w:val="Fett"/>
        </w:rPr>
        <w:t xml:space="preserve">Frag. </w:t>
      </w:r>
      <w:r>
        <w:br/>
        <w:t xml:space="preserve">Was </w:t>
      </w:r>
      <w:proofErr w:type="spellStart"/>
      <w:r>
        <w:t>heltst</w:t>
      </w:r>
      <w:proofErr w:type="spellEnd"/>
      <w:r>
        <w:t xml:space="preserve"> du dann von der </w:t>
      </w:r>
      <w:proofErr w:type="spellStart"/>
      <w:r>
        <w:t>leipliche</w:t>
      </w:r>
      <w:proofErr w:type="spellEnd"/>
      <w:r>
        <w:t xml:space="preserve"> und </w:t>
      </w:r>
      <w:proofErr w:type="spellStart"/>
      <w:r>
        <w:t>eusserliche</w:t>
      </w:r>
      <w:proofErr w:type="spellEnd"/>
      <w:r>
        <w:t xml:space="preserve"> </w:t>
      </w:r>
      <w:proofErr w:type="spellStart"/>
      <w:r>
        <w:t>feyr</w:t>
      </w:r>
      <w:proofErr w:type="spellEnd"/>
      <w:r>
        <w:t xml:space="preserve">? </w:t>
      </w:r>
    </w:p>
    <w:p w14:paraId="5BC74F9C" w14:textId="77777777" w:rsidR="006662CA" w:rsidRDefault="006662CA" w:rsidP="006662CA">
      <w:pPr>
        <w:pStyle w:val="StandardWeb"/>
      </w:pPr>
      <w:proofErr w:type="spellStart"/>
      <w:r>
        <w:t>Ant</w:t>
      </w:r>
      <w:proofErr w:type="spellEnd"/>
      <w:r>
        <w:t>.</w:t>
      </w:r>
      <w:r>
        <w:br/>
        <w:t xml:space="preserve">Gott hat </w:t>
      </w:r>
      <w:proofErr w:type="spellStart"/>
      <w:r>
        <w:t>sy</w:t>
      </w:r>
      <w:proofErr w:type="spellEnd"/>
      <w:r>
        <w:t xml:space="preserve"> dem </w:t>
      </w:r>
      <w:proofErr w:type="spellStart"/>
      <w:r>
        <w:t>menschen</w:t>
      </w:r>
      <w:proofErr w:type="spellEnd"/>
      <w:r>
        <w:t xml:space="preserve"> und dem </w:t>
      </w:r>
      <w:proofErr w:type="spellStart"/>
      <w:r>
        <w:t>vich</w:t>
      </w:r>
      <w:proofErr w:type="spellEnd"/>
      <w:r>
        <w:t xml:space="preserve"> zu gut geordnet / das </w:t>
      </w:r>
      <w:proofErr w:type="spellStart"/>
      <w:r>
        <w:t>sy</w:t>
      </w:r>
      <w:proofErr w:type="spellEnd"/>
      <w:r>
        <w:t xml:space="preserve"> mit maßen </w:t>
      </w:r>
      <w:proofErr w:type="spellStart"/>
      <w:r>
        <w:t>getriben</w:t>
      </w:r>
      <w:proofErr w:type="spellEnd"/>
      <w:r>
        <w:t xml:space="preserve"> wurden / </w:t>
      </w:r>
      <w:proofErr w:type="spellStart"/>
      <w:r>
        <w:t>unnd</w:t>
      </w:r>
      <w:proofErr w:type="spellEnd"/>
      <w:r>
        <w:t xml:space="preserve"> </w:t>
      </w:r>
      <w:proofErr w:type="spellStart"/>
      <w:r>
        <w:t>nit</w:t>
      </w:r>
      <w:proofErr w:type="spellEnd"/>
      <w:r>
        <w:t xml:space="preserve"> mit </w:t>
      </w:r>
      <w:proofErr w:type="spellStart"/>
      <w:r>
        <w:t>unmaß</w:t>
      </w:r>
      <w:proofErr w:type="spellEnd"/>
      <w:r>
        <w:t xml:space="preserve"> verderbt. Gott braucht </w:t>
      </w:r>
      <w:proofErr w:type="spellStart"/>
      <w:r>
        <w:t>selbs</w:t>
      </w:r>
      <w:proofErr w:type="spellEnd"/>
      <w:r>
        <w:t xml:space="preserve"> die Creaturen zu seinem lob / </w:t>
      </w:r>
      <w:proofErr w:type="spellStart"/>
      <w:r>
        <w:t>abe</w:t>
      </w:r>
      <w:proofErr w:type="spellEnd"/>
      <w:r>
        <w:t xml:space="preserve"> er verderbt </w:t>
      </w:r>
      <w:proofErr w:type="spellStart"/>
      <w:r>
        <w:t>sy</w:t>
      </w:r>
      <w:proofErr w:type="spellEnd"/>
      <w:r>
        <w:t xml:space="preserve"> </w:t>
      </w:r>
      <w:proofErr w:type="spellStart"/>
      <w:r>
        <w:t>nit</w:t>
      </w:r>
      <w:proofErr w:type="spellEnd"/>
      <w:r>
        <w:t xml:space="preserve"> mit </w:t>
      </w:r>
      <w:proofErr w:type="spellStart"/>
      <w:r>
        <w:t>überiger</w:t>
      </w:r>
      <w:proofErr w:type="spellEnd"/>
      <w:r>
        <w:t xml:space="preserve"> </w:t>
      </w:r>
      <w:proofErr w:type="spellStart"/>
      <w:r>
        <w:t>muehe</w:t>
      </w:r>
      <w:proofErr w:type="spellEnd"/>
      <w:r>
        <w:t xml:space="preserve"> und </w:t>
      </w:r>
      <w:proofErr w:type="spellStart"/>
      <w:r>
        <w:t>arbayt</w:t>
      </w:r>
      <w:proofErr w:type="spellEnd"/>
      <w:r>
        <w:t xml:space="preserve">. Die </w:t>
      </w:r>
      <w:proofErr w:type="spellStart"/>
      <w:r>
        <w:t>eüsserlich</w:t>
      </w:r>
      <w:proofErr w:type="spellEnd"/>
      <w:r>
        <w:t xml:space="preserve"> </w:t>
      </w:r>
      <w:proofErr w:type="spellStart"/>
      <w:r>
        <w:t>feyr</w:t>
      </w:r>
      <w:proofErr w:type="spellEnd"/>
      <w:r>
        <w:t xml:space="preserve"> </w:t>
      </w:r>
      <w:proofErr w:type="spellStart"/>
      <w:r>
        <w:t>solt</w:t>
      </w:r>
      <w:proofErr w:type="spellEnd"/>
      <w:r>
        <w:t xml:space="preserve"> </w:t>
      </w:r>
      <w:proofErr w:type="spellStart"/>
      <w:r>
        <w:t>usn</w:t>
      </w:r>
      <w:proofErr w:type="spellEnd"/>
      <w:r>
        <w:t xml:space="preserve"> </w:t>
      </w:r>
      <w:proofErr w:type="spellStart"/>
      <w:r>
        <w:t>treyben</w:t>
      </w:r>
      <w:proofErr w:type="spellEnd"/>
      <w:r>
        <w:t xml:space="preserve"> zu der innerlichen / so </w:t>
      </w:r>
      <w:proofErr w:type="spellStart"/>
      <w:r>
        <w:t>feyren</w:t>
      </w:r>
      <w:proofErr w:type="spellEnd"/>
      <w:r>
        <w:t xml:space="preserve"> wir aber nimmer minder dann an den </w:t>
      </w:r>
      <w:proofErr w:type="spellStart"/>
      <w:r>
        <w:t>feyrtagen</w:t>
      </w:r>
      <w:proofErr w:type="spellEnd"/>
      <w:r>
        <w:t xml:space="preserve">. Dann wir thuen unsere </w:t>
      </w:r>
      <w:proofErr w:type="spellStart"/>
      <w:r>
        <w:t>werck</w:t>
      </w:r>
      <w:proofErr w:type="spellEnd"/>
      <w:r>
        <w:t xml:space="preserve"> </w:t>
      </w:r>
      <w:proofErr w:type="spellStart"/>
      <w:r>
        <w:t>nymmer</w:t>
      </w:r>
      <w:proofErr w:type="spellEnd"/>
      <w:r>
        <w:t xml:space="preserve"> </w:t>
      </w:r>
      <w:proofErr w:type="spellStart"/>
      <w:r>
        <w:t>mer</w:t>
      </w:r>
      <w:proofErr w:type="spellEnd"/>
      <w:r>
        <w:t xml:space="preserve"> / dann am </w:t>
      </w:r>
      <w:proofErr w:type="spellStart"/>
      <w:r>
        <w:t>feyrtag</w:t>
      </w:r>
      <w:proofErr w:type="spellEnd"/>
      <w:r>
        <w:t xml:space="preserve"> / mit </w:t>
      </w:r>
      <w:proofErr w:type="spellStart"/>
      <w:r>
        <w:t>trincken</w:t>
      </w:r>
      <w:proofErr w:type="spellEnd"/>
      <w:r>
        <w:t xml:space="preserve"> / </w:t>
      </w:r>
      <w:proofErr w:type="spellStart"/>
      <w:r>
        <w:t>spylen</w:t>
      </w:r>
      <w:proofErr w:type="spellEnd"/>
      <w:r>
        <w:t xml:space="preserve"> / huren / </w:t>
      </w:r>
      <w:proofErr w:type="spellStart"/>
      <w:r>
        <w:t>unnd</w:t>
      </w:r>
      <w:proofErr w:type="spellEnd"/>
      <w:r>
        <w:t xml:space="preserve"> allen </w:t>
      </w:r>
      <w:proofErr w:type="spellStart"/>
      <w:r>
        <w:t>boesen</w:t>
      </w:r>
      <w:proofErr w:type="spellEnd"/>
      <w:r>
        <w:t xml:space="preserve"> stucken. In Summa / Gott will in dem dritten </w:t>
      </w:r>
      <w:proofErr w:type="spellStart"/>
      <w:r>
        <w:t>gebott</w:t>
      </w:r>
      <w:proofErr w:type="spellEnd"/>
      <w:r>
        <w:t xml:space="preserve"> / das wir </w:t>
      </w:r>
      <w:proofErr w:type="spellStart"/>
      <w:r>
        <w:t>jn</w:t>
      </w:r>
      <w:proofErr w:type="spellEnd"/>
      <w:r>
        <w:t xml:space="preserve"> / in </w:t>
      </w:r>
      <w:proofErr w:type="spellStart"/>
      <w:r>
        <w:t>unß</w:t>
      </w:r>
      <w:proofErr w:type="spellEnd"/>
      <w:r>
        <w:t xml:space="preserve"> regieren und </w:t>
      </w:r>
      <w:proofErr w:type="spellStart"/>
      <w:r>
        <w:t>würcken</w:t>
      </w:r>
      <w:proofErr w:type="spellEnd"/>
      <w:r>
        <w:t xml:space="preserve"> lassen / </w:t>
      </w:r>
      <w:proofErr w:type="spellStart"/>
      <w:r>
        <w:t>under</w:t>
      </w:r>
      <w:proofErr w:type="spellEnd"/>
      <w:r>
        <w:t xml:space="preserve"> der </w:t>
      </w:r>
      <w:proofErr w:type="spellStart"/>
      <w:r>
        <w:t>haylsamen</w:t>
      </w:r>
      <w:proofErr w:type="spellEnd"/>
      <w:r>
        <w:t xml:space="preserve"> </w:t>
      </w:r>
      <w:proofErr w:type="spellStart"/>
      <w:r>
        <w:t>hand</w:t>
      </w:r>
      <w:proofErr w:type="spellEnd"/>
      <w:r>
        <w:t xml:space="preserve"> Gottes still halten / so </w:t>
      </w:r>
      <w:proofErr w:type="spellStart"/>
      <w:r>
        <w:t>wirt</w:t>
      </w:r>
      <w:proofErr w:type="spellEnd"/>
      <w:r>
        <w:t xml:space="preserve"> </w:t>
      </w:r>
      <w:proofErr w:type="spellStart"/>
      <w:r>
        <w:t>etwaß</w:t>
      </w:r>
      <w:proofErr w:type="spellEnd"/>
      <w:r>
        <w:t xml:space="preserve"> rechts </w:t>
      </w:r>
      <w:proofErr w:type="spellStart"/>
      <w:r>
        <w:t>auß</w:t>
      </w:r>
      <w:proofErr w:type="spellEnd"/>
      <w:r>
        <w:t xml:space="preserve"> uns. </w:t>
      </w:r>
      <w:proofErr w:type="spellStart"/>
      <w:r>
        <w:t>Darbey</w:t>
      </w:r>
      <w:proofErr w:type="spellEnd"/>
      <w:r>
        <w:t xml:space="preserve"> </w:t>
      </w:r>
      <w:proofErr w:type="spellStart"/>
      <w:r>
        <w:t>mercken</w:t>
      </w:r>
      <w:proofErr w:type="spellEnd"/>
      <w:r>
        <w:t xml:space="preserve"> wir / das die am wenigsten </w:t>
      </w:r>
      <w:proofErr w:type="spellStart"/>
      <w:r>
        <w:t>feyren</w:t>
      </w:r>
      <w:proofErr w:type="spellEnd"/>
      <w:r>
        <w:t xml:space="preserve"> / die am </w:t>
      </w:r>
      <w:proofErr w:type="spellStart"/>
      <w:r>
        <w:t>maisten</w:t>
      </w:r>
      <w:proofErr w:type="spellEnd"/>
      <w:r>
        <w:t xml:space="preserve"> </w:t>
      </w:r>
      <w:proofErr w:type="spellStart"/>
      <w:r>
        <w:t>feyrtag</w:t>
      </w:r>
      <w:proofErr w:type="spellEnd"/>
      <w:r>
        <w:t xml:space="preserve"> haben / Als die </w:t>
      </w:r>
      <w:proofErr w:type="spellStart"/>
      <w:r>
        <w:t>Meßknecht</w:t>
      </w:r>
      <w:proofErr w:type="spellEnd"/>
      <w:r>
        <w:t xml:space="preserve"> / Münch und </w:t>
      </w:r>
      <w:proofErr w:type="spellStart"/>
      <w:r>
        <w:t>Nunnen</w:t>
      </w:r>
      <w:proofErr w:type="spellEnd"/>
      <w:r>
        <w:t xml:space="preserve"> in den </w:t>
      </w:r>
      <w:proofErr w:type="spellStart"/>
      <w:r>
        <w:t>Cloestern</w:t>
      </w:r>
      <w:proofErr w:type="spellEnd"/>
      <w:r>
        <w:t xml:space="preserve"> / die </w:t>
      </w:r>
      <w:proofErr w:type="spellStart"/>
      <w:r>
        <w:t>thund</w:t>
      </w:r>
      <w:proofErr w:type="spellEnd"/>
      <w:r>
        <w:t xml:space="preserve"> </w:t>
      </w:r>
      <w:proofErr w:type="spellStart"/>
      <w:r>
        <w:t>nit</w:t>
      </w:r>
      <w:proofErr w:type="spellEnd"/>
      <w:r>
        <w:t xml:space="preserve"> was </w:t>
      </w:r>
      <w:proofErr w:type="spellStart"/>
      <w:r>
        <w:t>sy</w:t>
      </w:r>
      <w:proofErr w:type="spellEnd"/>
      <w:r>
        <w:t xml:space="preserve"> </w:t>
      </w:r>
      <w:proofErr w:type="spellStart"/>
      <w:r>
        <w:t>gott</w:t>
      </w:r>
      <w:proofErr w:type="spellEnd"/>
      <w:r>
        <w:t xml:space="preserve"> </w:t>
      </w:r>
      <w:proofErr w:type="spellStart"/>
      <w:r>
        <w:t>haißt</w:t>
      </w:r>
      <w:proofErr w:type="spellEnd"/>
      <w:r>
        <w:t xml:space="preserve"> / sonder </w:t>
      </w:r>
      <w:proofErr w:type="spellStart"/>
      <w:r>
        <w:t>thund</w:t>
      </w:r>
      <w:proofErr w:type="spellEnd"/>
      <w:r>
        <w:t xml:space="preserve"> </w:t>
      </w:r>
      <w:proofErr w:type="spellStart"/>
      <w:r>
        <w:t>werck</w:t>
      </w:r>
      <w:proofErr w:type="spellEnd"/>
      <w:r>
        <w:t xml:space="preserve"> die von </w:t>
      </w:r>
      <w:proofErr w:type="spellStart"/>
      <w:r>
        <w:t>menschen</w:t>
      </w:r>
      <w:proofErr w:type="spellEnd"/>
      <w:r>
        <w:t xml:space="preserve"> </w:t>
      </w:r>
      <w:proofErr w:type="spellStart"/>
      <w:r>
        <w:t>erdicht</w:t>
      </w:r>
      <w:proofErr w:type="spellEnd"/>
      <w:r>
        <w:t xml:space="preserve"> </w:t>
      </w:r>
      <w:proofErr w:type="spellStart"/>
      <w:r>
        <w:t>seind</w:t>
      </w:r>
      <w:proofErr w:type="spellEnd"/>
      <w:r>
        <w:t xml:space="preserve">. </w:t>
      </w:r>
      <w:proofErr w:type="spellStart"/>
      <w:r>
        <w:t>Ir</w:t>
      </w:r>
      <w:proofErr w:type="spellEnd"/>
      <w:r>
        <w:t xml:space="preserve"> </w:t>
      </w:r>
      <w:proofErr w:type="spellStart"/>
      <w:r>
        <w:t>hertz</w:t>
      </w:r>
      <w:proofErr w:type="spellEnd"/>
      <w:r>
        <w:t xml:space="preserve"> ist </w:t>
      </w:r>
      <w:proofErr w:type="spellStart"/>
      <w:r>
        <w:t>weyt</w:t>
      </w:r>
      <w:proofErr w:type="spellEnd"/>
      <w:r>
        <w:t xml:space="preserve"> von Gott / </w:t>
      </w:r>
      <w:proofErr w:type="spellStart"/>
      <w:r>
        <w:t>ia</w:t>
      </w:r>
      <w:proofErr w:type="spellEnd"/>
      <w:r>
        <w:t xml:space="preserve"> </w:t>
      </w:r>
      <w:proofErr w:type="spellStart"/>
      <w:r>
        <w:t>sy</w:t>
      </w:r>
      <w:proofErr w:type="spellEnd"/>
      <w:r>
        <w:t xml:space="preserve"> </w:t>
      </w:r>
      <w:proofErr w:type="spellStart"/>
      <w:r>
        <w:t>seind</w:t>
      </w:r>
      <w:proofErr w:type="spellEnd"/>
      <w:r>
        <w:t xml:space="preserve"> </w:t>
      </w:r>
      <w:proofErr w:type="spellStart"/>
      <w:r>
        <w:t>kainem</w:t>
      </w:r>
      <w:proofErr w:type="spellEnd"/>
      <w:r>
        <w:t xml:space="preserve"> ding </w:t>
      </w:r>
      <w:proofErr w:type="spellStart"/>
      <w:r>
        <w:t>feynder</w:t>
      </w:r>
      <w:proofErr w:type="spellEnd"/>
      <w:r>
        <w:t xml:space="preserve"> dann dem rechten </w:t>
      </w:r>
      <w:proofErr w:type="spellStart"/>
      <w:r>
        <w:t>feyrtag</w:t>
      </w:r>
      <w:proofErr w:type="spellEnd"/>
      <w:r>
        <w:t xml:space="preserve"> / </w:t>
      </w:r>
      <w:proofErr w:type="spellStart"/>
      <w:r>
        <w:t>Sy</w:t>
      </w:r>
      <w:proofErr w:type="spellEnd"/>
      <w:r>
        <w:t xml:space="preserve"> </w:t>
      </w:r>
      <w:proofErr w:type="spellStart"/>
      <w:r>
        <w:t>mügen</w:t>
      </w:r>
      <w:proofErr w:type="spellEnd"/>
      <w:r>
        <w:t xml:space="preserve"> </w:t>
      </w:r>
      <w:proofErr w:type="spellStart"/>
      <w:r>
        <w:t>nitt</w:t>
      </w:r>
      <w:proofErr w:type="spellEnd"/>
      <w:r>
        <w:t xml:space="preserve"> </w:t>
      </w:r>
      <w:proofErr w:type="spellStart"/>
      <w:r>
        <w:t>leyden</w:t>
      </w:r>
      <w:proofErr w:type="spellEnd"/>
      <w:r>
        <w:t xml:space="preserve"> das man </w:t>
      </w:r>
      <w:proofErr w:type="spellStart"/>
      <w:r>
        <w:t>jnen</w:t>
      </w:r>
      <w:proofErr w:type="spellEnd"/>
      <w:r>
        <w:t xml:space="preserve"> </w:t>
      </w:r>
      <w:proofErr w:type="spellStart"/>
      <w:r>
        <w:t>jrn</w:t>
      </w:r>
      <w:proofErr w:type="spellEnd"/>
      <w:r>
        <w:t xml:space="preserve"> willen verhindere / </w:t>
      </w:r>
      <w:proofErr w:type="spellStart"/>
      <w:r>
        <w:t>sy</w:t>
      </w:r>
      <w:proofErr w:type="spellEnd"/>
      <w:r>
        <w:t xml:space="preserve"> </w:t>
      </w:r>
      <w:proofErr w:type="spellStart"/>
      <w:r>
        <w:t>woellen</w:t>
      </w:r>
      <w:proofErr w:type="spellEnd"/>
      <w:r>
        <w:t xml:space="preserve"> mit </w:t>
      </w:r>
      <w:proofErr w:type="spellStart"/>
      <w:r>
        <w:t>jren</w:t>
      </w:r>
      <w:proofErr w:type="spellEnd"/>
      <w:r>
        <w:t xml:space="preserve"> </w:t>
      </w:r>
      <w:proofErr w:type="spellStart"/>
      <w:r>
        <w:t>wercken</w:t>
      </w:r>
      <w:proofErr w:type="spellEnd"/>
      <w:r>
        <w:t xml:space="preserve"> die </w:t>
      </w:r>
      <w:proofErr w:type="spellStart"/>
      <w:r>
        <w:t>sünd</w:t>
      </w:r>
      <w:proofErr w:type="spellEnd"/>
      <w:r>
        <w:t xml:space="preserve"> ablegen / so doch </w:t>
      </w:r>
      <w:proofErr w:type="spellStart"/>
      <w:r>
        <w:t>Got</w:t>
      </w:r>
      <w:proofErr w:type="spellEnd"/>
      <w:r>
        <w:t xml:space="preserve"> </w:t>
      </w:r>
      <w:proofErr w:type="spellStart"/>
      <w:r>
        <w:t>allain</w:t>
      </w:r>
      <w:proofErr w:type="spellEnd"/>
      <w:r>
        <w:t xml:space="preserve"> </w:t>
      </w:r>
      <w:proofErr w:type="spellStart"/>
      <w:r>
        <w:t>sollichs</w:t>
      </w:r>
      <w:proofErr w:type="spellEnd"/>
      <w:r>
        <w:t xml:space="preserve"> </w:t>
      </w:r>
      <w:proofErr w:type="spellStart"/>
      <w:r>
        <w:t>würcken</w:t>
      </w:r>
      <w:proofErr w:type="spellEnd"/>
      <w:r>
        <w:t xml:space="preserve"> </w:t>
      </w:r>
      <w:proofErr w:type="spellStart"/>
      <w:r>
        <w:t>solt</w:t>
      </w:r>
      <w:proofErr w:type="spellEnd"/>
      <w:r>
        <w:t xml:space="preserve"> / </w:t>
      </w:r>
      <w:proofErr w:type="spellStart"/>
      <w:r>
        <w:t>woellen</w:t>
      </w:r>
      <w:proofErr w:type="spellEnd"/>
      <w:r>
        <w:t xml:space="preserve"> </w:t>
      </w:r>
      <w:proofErr w:type="spellStart"/>
      <w:r>
        <w:t>sy</w:t>
      </w:r>
      <w:proofErr w:type="spellEnd"/>
      <w:r>
        <w:t xml:space="preserve"> die </w:t>
      </w:r>
      <w:proofErr w:type="spellStart"/>
      <w:r>
        <w:t>werckstat</w:t>
      </w:r>
      <w:proofErr w:type="spellEnd"/>
      <w:r>
        <w:t xml:space="preserve"> </w:t>
      </w:r>
      <w:proofErr w:type="spellStart"/>
      <w:r>
        <w:t>inn</w:t>
      </w:r>
      <w:proofErr w:type="spellEnd"/>
      <w:r>
        <w:t xml:space="preserve"> halten / </w:t>
      </w:r>
      <w:proofErr w:type="spellStart"/>
      <w:r>
        <w:t>treyben</w:t>
      </w:r>
      <w:proofErr w:type="spellEnd"/>
      <w:r>
        <w:t xml:space="preserve"> damit den </w:t>
      </w:r>
      <w:proofErr w:type="spellStart"/>
      <w:r>
        <w:t>haylgen</w:t>
      </w:r>
      <w:proofErr w:type="spellEnd"/>
      <w:r>
        <w:t xml:space="preserve"> </w:t>
      </w:r>
      <w:proofErr w:type="spellStart"/>
      <w:r>
        <w:t>gayst</w:t>
      </w:r>
      <w:proofErr w:type="spellEnd"/>
      <w:r>
        <w:t xml:space="preserve"> </w:t>
      </w:r>
      <w:proofErr w:type="spellStart"/>
      <w:r>
        <w:t>auß</w:t>
      </w:r>
      <w:proofErr w:type="spellEnd"/>
      <w:r>
        <w:t xml:space="preserve"> der </w:t>
      </w:r>
      <w:proofErr w:type="spellStart"/>
      <w:r>
        <w:t>werckstatt</w:t>
      </w:r>
      <w:proofErr w:type="spellEnd"/>
      <w:r>
        <w:t xml:space="preserve"> / der </w:t>
      </w:r>
      <w:proofErr w:type="spellStart"/>
      <w:r>
        <w:t>allain</w:t>
      </w:r>
      <w:proofErr w:type="spellEnd"/>
      <w:r>
        <w:t xml:space="preserve"> die rechten </w:t>
      </w:r>
      <w:proofErr w:type="spellStart"/>
      <w:r>
        <w:t>werck</w:t>
      </w:r>
      <w:proofErr w:type="spellEnd"/>
      <w:r>
        <w:t xml:space="preserve"> </w:t>
      </w:r>
      <w:proofErr w:type="spellStart"/>
      <w:r>
        <w:t>würcken</w:t>
      </w:r>
      <w:proofErr w:type="spellEnd"/>
      <w:r>
        <w:t xml:space="preserve"> </w:t>
      </w:r>
      <w:proofErr w:type="spellStart"/>
      <w:r>
        <w:t>kan</w:t>
      </w:r>
      <w:proofErr w:type="spellEnd"/>
      <w:r>
        <w:t xml:space="preserve">. </w:t>
      </w:r>
    </w:p>
    <w:p w14:paraId="084604F8" w14:textId="77777777" w:rsidR="006662CA" w:rsidRDefault="006662CA" w:rsidP="006662CA">
      <w:pPr>
        <w:pStyle w:val="StandardWeb"/>
      </w:pPr>
      <w:r>
        <w:rPr>
          <w:rStyle w:val="Fett"/>
        </w:rPr>
        <w:t xml:space="preserve">Frag. </w:t>
      </w:r>
      <w:r>
        <w:br/>
        <w:t xml:space="preserve">Wie </w:t>
      </w:r>
      <w:proofErr w:type="spellStart"/>
      <w:r>
        <w:t>haißt</w:t>
      </w:r>
      <w:proofErr w:type="spellEnd"/>
      <w:r>
        <w:t xml:space="preserve"> das </w:t>
      </w:r>
      <w:proofErr w:type="spellStart"/>
      <w:r>
        <w:t>vierdt</w:t>
      </w:r>
      <w:proofErr w:type="spellEnd"/>
      <w:r>
        <w:t xml:space="preserve"> </w:t>
      </w:r>
      <w:proofErr w:type="spellStart"/>
      <w:r>
        <w:t>gebott</w:t>
      </w:r>
      <w:proofErr w:type="spellEnd"/>
      <w:r>
        <w:t xml:space="preserve">? </w:t>
      </w:r>
    </w:p>
    <w:p w14:paraId="013943C9"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Vatter und </w:t>
      </w:r>
      <w:proofErr w:type="spellStart"/>
      <w:r>
        <w:rPr>
          <w:rStyle w:val="Fett"/>
        </w:rPr>
        <w:t>Muter</w:t>
      </w:r>
      <w:proofErr w:type="spellEnd"/>
      <w:r>
        <w:rPr>
          <w:rStyle w:val="Fett"/>
        </w:rPr>
        <w:t xml:space="preserve"> </w:t>
      </w:r>
      <w:proofErr w:type="spellStart"/>
      <w:r>
        <w:rPr>
          <w:rStyle w:val="Fett"/>
        </w:rPr>
        <w:t>eeren</w:t>
      </w:r>
      <w:proofErr w:type="spellEnd"/>
      <w:r>
        <w:rPr>
          <w:rStyle w:val="Fett"/>
        </w:rPr>
        <w:t xml:space="preserve"> / das du lang lebest </w:t>
      </w:r>
      <w:proofErr w:type="spellStart"/>
      <w:r>
        <w:rPr>
          <w:rStyle w:val="Fett"/>
        </w:rPr>
        <w:t>auff</w:t>
      </w:r>
      <w:proofErr w:type="spellEnd"/>
      <w:r>
        <w:rPr>
          <w:rStyle w:val="Fett"/>
        </w:rPr>
        <w:t xml:space="preserve"> erden.</w:t>
      </w:r>
      <w:r>
        <w:t xml:space="preserve"> </w:t>
      </w:r>
    </w:p>
    <w:p w14:paraId="0CEA3783" w14:textId="77777777" w:rsidR="006662CA" w:rsidRDefault="006662CA" w:rsidP="006662CA">
      <w:pPr>
        <w:pStyle w:val="StandardWeb"/>
      </w:pPr>
      <w:r>
        <w:rPr>
          <w:rStyle w:val="Fett"/>
        </w:rPr>
        <w:t xml:space="preserve">Frag. </w:t>
      </w:r>
      <w:r>
        <w:br/>
        <w:t xml:space="preserve">Wie soll ich das verstehen? </w:t>
      </w:r>
    </w:p>
    <w:p w14:paraId="106046A1" w14:textId="77777777" w:rsidR="006662CA" w:rsidRDefault="006662CA" w:rsidP="006662CA">
      <w:pPr>
        <w:pStyle w:val="StandardWeb"/>
      </w:pPr>
      <w:proofErr w:type="spellStart"/>
      <w:r>
        <w:t>Ant</w:t>
      </w:r>
      <w:proofErr w:type="spellEnd"/>
      <w:r>
        <w:t>.</w:t>
      </w:r>
      <w:r>
        <w:br/>
        <w:t xml:space="preserve">Weyl das </w:t>
      </w:r>
      <w:proofErr w:type="spellStart"/>
      <w:r>
        <w:t>gesatz</w:t>
      </w:r>
      <w:proofErr w:type="spellEnd"/>
      <w:r>
        <w:t xml:space="preserve"> </w:t>
      </w:r>
      <w:proofErr w:type="spellStart"/>
      <w:r>
        <w:t>gaystlich</w:t>
      </w:r>
      <w:proofErr w:type="spellEnd"/>
      <w:r>
        <w:t xml:space="preserve"> ist / </w:t>
      </w:r>
      <w:proofErr w:type="spellStart"/>
      <w:r>
        <w:t>wil</w:t>
      </w:r>
      <w:proofErr w:type="spellEnd"/>
      <w:r>
        <w:t xml:space="preserve"> es </w:t>
      </w:r>
      <w:proofErr w:type="spellStart"/>
      <w:r>
        <w:t>nit</w:t>
      </w:r>
      <w:proofErr w:type="spellEnd"/>
      <w:r>
        <w:t xml:space="preserve"> </w:t>
      </w:r>
      <w:proofErr w:type="spellStart"/>
      <w:r>
        <w:t>allain</w:t>
      </w:r>
      <w:proofErr w:type="spellEnd"/>
      <w:r>
        <w:t xml:space="preserve"> </w:t>
      </w:r>
      <w:proofErr w:type="spellStart"/>
      <w:r>
        <w:t>eüsserlich</w:t>
      </w:r>
      <w:proofErr w:type="spellEnd"/>
      <w:r>
        <w:t xml:space="preserve"> </w:t>
      </w:r>
      <w:proofErr w:type="spellStart"/>
      <w:r>
        <w:t>preng</w:t>
      </w:r>
      <w:proofErr w:type="spellEnd"/>
      <w:r>
        <w:t xml:space="preserve"> haben / sonder deß </w:t>
      </w:r>
      <w:proofErr w:type="spellStart"/>
      <w:r>
        <w:t>hertzens</w:t>
      </w:r>
      <w:proofErr w:type="spellEnd"/>
      <w:r>
        <w:t xml:space="preserve"> </w:t>
      </w:r>
      <w:proofErr w:type="spellStart"/>
      <w:r>
        <w:t>grund</w:t>
      </w:r>
      <w:proofErr w:type="spellEnd"/>
      <w:r>
        <w:t xml:space="preserve">. </w:t>
      </w:r>
      <w:proofErr w:type="spellStart"/>
      <w:r>
        <w:t>Darumb</w:t>
      </w:r>
      <w:proofErr w:type="spellEnd"/>
      <w:r>
        <w:t xml:space="preserve"> bist du deinem Vatter </w:t>
      </w:r>
      <w:proofErr w:type="spellStart"/>
      <w:r>
        <w:t>unnd</w:t>
      </w:r>
      <w:proofErr w:type="spellEnd"/>
      <w:r>
        <w:t xml:space="preserve"> Mutter </w:t>
      </w:r>
      <w:proofErr w:type="spellStart"/>
      <w:r>
        <w:t>nitt</w:t>
      </w:r>
      <w:proofErr w:type="spellEnd"/>
      <w:r>
        <w:t xml:space="preserve"> </w:t>
      </w:r>
      <w:proofErr w:type="spellStart"/>
      <w:r>
        <w:t>allain</w:t>
      </w:r>
      <w:proofErr w:type="spellEnd"/>
      <w:r>
        <w:t xml:space="preserve"> schuldig </w:t>
      </w:r>
      <w:proofErr w:type="spellStart"/>
      <w:r>
        <w:t>eüsserlich</w:t>
      </w:r>
      <w:proofErr w:type="spellEnd"/>
      <w:r>
        <w:t xml:space="preserve"> </w:t>
      </w:r>
      <w:proofErr w:type="spellStart"/>
      <w:r>
        <w:t>eer</w:t>
      </w:r>
      <w:proofErr w:type="spellEnd"/>
      <w:r>
        <w:t xml:space="preserve"> </w:t>
      </w:r>
      <w:proofErr w:type="spellStart"/>
      <w:r>
        <w:t>entbietung</w:t>
      </w:r>
      <w:proofErr w:type="spellEnd"/>
      <w:r>
        <w:t xml:space="preserve"> / sondern </w:t>
      </w:r>
      <w:proofErr w:type="spellStart"/>
      <w:r>
        <w:t>ain</w:t>
      </w:r>
      <w:proofErr w:type="spellEnd"/>
      <w:r>
        <w:t xml:space="preserve"> </w:t>
      </w:r>
      <w:proofErr w:type="spellStart"/>
      <w:r>
        <w:t>grund</w:t>
      </w:r>
      <w:proofErr w:type="spellEnd"/>
      <w:r>
        <w:t xml:space="preserve"> </w:t>
      </w:r>
      <w:proofErr w:type="spellStart"/>
      <w:r>
        <w:t>gutten</w:t>
      </w:r>
      <w:proofErr w:type="spellEnd"/>
      <w:r>
        <w:t xml:space="preserve"> willen / der mit der that </w:t>
      </w:r>
      <w:proofErr w:type="spellStart"/>
      <w:r>
        <w:t>bewisen</w:t>
      </w:r>
      <w:proofErr w:type="spellEnd"/>
      <w:r>
        <w:t xml:space="preserve"> werd. </w:t>
      </w:r>
    </w:p>
    <w:p w14:paraId="588249A5" w14:textId="77777777" w:rsidR="006662CA" w:rsidRDefault="006662CA" w:rsidP="006662CA">
      <w:pPr>
        <w:pStyle w:val="StandardWeb"/>
      </w:pPr>
      <w:r>
        <w:rPr>
          <w:rStyle w:val="Fett"/>
        </w:rPr>
        <w:t xml:space="preserve">Frag. </w:t>
      </w:r>
      <w:r>
        <w:br/>
        <w:t xml:space="preserve">Wie soll ich meinen Eltern den guten willen </w:t>
      </w:r>
      <w:proofErr w:type="spellStart"/>
      <w:r>
        <w:t>erzaigen</w:t>
      </w:r>
      <w:proofErr w:type="spellEnd"/>
      <w:r>
        <w:t xml:space="preserve">. </w:t>
      </w:r>
    </w:p>
    <w:p w14:paraId="19501526" w14:textId="77777777" w:rsidR="006662CA" w:rsidRDefault="006662CA" w:rsidP="006662CA">
      <w:pPr>
        <w:pStyle w:val="StandardWeb"/>
      </w:pPr>
      <w:proofErr w:type="spellStart"/>
      <w:r>
        <w:t>Ant</w:t>
      </w:r>
      <w:proofErr w:type="spellEnd"/>
      <w:r>
        <w:t>.</w:t>
      </w:r>
      <w:r>
        <w:br/>
        <w:t xml:space="preserve">Zum ersten / in gehorsame / was </w:t>
      </w:r>
      <w:proofErr w:type="spellStart"/>
      <w:r>
        <w:t>sy</w:t>
      </w:r>
      <w:proofErr w:type="spellEnd"/>
      <w:r>
        <w:t xml:space="preserve"> dich </w:t>
      </w:r>
      <w:proofErr w:type="spellStart"/>
      <w:r>
        <w:t>haissen</w:t>
      </w:r>
      <w:proofErr w:type="spellEnd"/>
      <w:r>
        <w:t xml:space="preserve"> / das </w:t>
      </w:r>
      <w:proofErr w:type="spellStart"/>
      <w:r>
        <w:t>nit</w:t>
      </w:r>
      <w:proofErr w:type="spellEnd"/>
      <w:r>
        <w:t xml:space="preserve"> wider </w:t>
      </w:r>
      <w:proofErr w:type="spellStart"/>
      <w:r>
        <w:t>Got</w:t>
      </w:r>
      <w:proofErr w:type="spellEnd"/>
      <w:r>
        <w:t xml:space="preserve"> ist / das </w:t>
      </w:r>
      <w:proofErr w:type="spellStart"/>
      <w:r>
        <w:t>soltu</w:t>
      </w:r>
      <w:proofErr w:type="spellEnd"/>
      <w:r>
        <w:t xml:space="preserve"> </w:t>
      </w:r>
      <w:proofErr w:type="spellStart"/>
      <w:r>
        <w:t>thon</w:t>
      </w:r>
      <w:proofErr w:type="spellEnd"/>
      <w:r>
        <w:t xml:space="preserve"> als hieß </w:t>
      </w:r>
      <w:proofErr w:type="spellStart"/>
      <w:r>
        <w:t>dichs</w:t>
      </w:r>
      <w:proofErr w:type="spellEnd"/>
      <w:r>
        <w:t xml:space="preserve"> </w:t>
      </w:r>
      <w:proofErr w:type="spellStart"/>
      <w:r>
        <w:t>Got</w:t>
      </w:r>
      <w:proofErr w:type="spellEnd"/>
      <w:r>
        <w:t xml:space="preserve"> </w:t>
      </w:r>
      <w:proofErr w:type="spellStart"/>
      <w:r>
        <w:t>Ephe</w:t>
      </w:r>
      <w:proofErr w:type="spellEnd"/>
      <w:r>
        <w:t xml:space="preserve">. 6. </w:t>
      </w:r>
      <w:proofErr w:type="spellStart"/>
      <w:r>
        <w:t>Ir</w:t>
      </w:r>
      <w:proofErr w:type="spellEnd"/>
      <w:r>
        <w:t xml:space="preserve"> </w:t>
      </w:r>
      <w:proofErr w:type="spellStart"/>
      <w:r>
        <w:t>kinder</w:t>
      </w:r>
      <w:proofErr w:type="spellEnd"/>
      <w:r>
        <w:t xml:space="preserve"> </w:t>
      </w:r>
      <w:proofErr w:type="spellStart"/>
      <w:r>
        <w:t>seyt</w:t>
      </w:r>
      <w:proofErr w:type="spellEnd"/>
      <w:r>
        <w:t xml:space="preserve"> gehorsam </w:t>
      </w:r>
      <w:proofErr w:type="spellStart"/>
      <w:r>
        <w:t>ewern</w:t>
      </w:r>
      <w:proofErr w:type="spellEnd"/>
      <w:r>
        <w:t xml:space="preserve"> </w:t>
      </w:r>
      <w:proofErr w:type="spellStart"/>
      <w:r>
        <w:t>eltern</w:t>
      </w:r>
      <w:proofErr w:type="spellEnd"/>
      <w:r>
        <w:t xml:space="preserve"> / im Herren / es ist </w:t>
      </w:r>
      <w:proofErr w:type="spellStart"/>
      <w:r>
        <w:t>billich</w:t>
      </w:r>
      <w:proofErr w:type="spellEnd"/>
      <w:r>
        <w:t xml:space="preserve">. Zum andern bist du schuldig / das du deinen </w:t>
      </w:r>
      <w:proofErr w:type="spellStart"/>
      <w:r>
        <w:t>eltern</w:t>
      </w:r>
      <w:proofErr w:type="spellEnd"/>
      <w:r>
        <w:t xml:space="preserve"> </w:t>
      </w:r>
      <w:proofErr w:type="spellStart"/>
      <w:r>
        <w:t>thuest</w:t>
      </w:r>
      <w:proofErr w:type="spellEnd"/>
      <w:r>
        <w:t xml:space="preserve"> was </w:t>
      </w:r>
      <w:proofErr w:type="spellStart"/>
      <w:r>
        <w:t>sy</w:t>
      </w:r>
      <w:proofErr w:type="spellEnd"/>
      <w:r>
        <w:t xml:space="preserve"> dir </w:t>
      </w:r>
      <w:proofErr w:type="spellStart"/>
      <w:r>
        <w:t>gethon</w:t>
      </w:r>
      <w:proofErr w:type="spellEnd"/>
      <w:r>
        <w:t xml:space="preserve"> haben / </w:t>
      </w:r>
      <w:proofErr w:type="spellStart"/>
      <w:r>
        <w:t>Sy</w:t>
      </w:r>
      <w:proofErr w:type="spellEnd"/>
      <w:r>
        <w:t xml:space="preserve"> haben dich </w:t>
      </w:r>
      <w:proofErr w:type="spellStart"/>
      <w:r>
        <w:t>ernert</w:t>
      </w:r>
      <w:proofErr w:type="spellEnd"/>
      <w:r>
        <w:t xml:space="preserve"> / </w:t>
      </w:r>
      <w:proofErr w:type="spellStart"/>
      <w:r>
        <w:t>mitt</w:t>
      </w:r>
      <w:proofErr w:type="spellEnd"/>
      <w:r>
        <w:t xml:space="preserve"> sorg und angst erzogen / das </w:t>
      </w:r>
      <w:proofErr w:type="spellStart"/>
      <w:r>
        <w:t>solt</w:t>
      </w:r>
      <w:proofErr w:type="spellEnd"/>
      <w:r>
        <w:t xml:space="preserve"> du </w:t>
      </w:r>
      <w:proofErr w:type="spellStart"/>
      <w:r>
        <w:t>jnen</w:t>
      </w:r>
      <w:proofErr w:type="spellEnd"/>
      <w:r>
        <w:t xml:space="preserve"> </w:t>
      </w:r>
      <w:proofErr w:type="spellStart"/>
      <w:r>
        <w:t>widerumbt</w:t>
      </w:r>
      <w:proofErr w:type="spellEnd"/>
      <w:r>
        <w:t xml:space="preserve"> thun / wann </w:t>
      </w:r>
      <w:proofErr w:type="spellStart"/>
      <w:r>
        <w:t>sy</w:t>
      </w:r>
      <w:proofErr w:type="spellEnd"/>
      <w:r>
        <w:t xml:space="preserve"> deß </w:t>
      </w:r>
      <w:proofErr w:type="spellStart"/>
      <w:r>
        <w:t>bedürffen</w:t>
      </w:r>
      <w:proofErr w:type="spellEnd"/>
      <w:r>
        <w:t xml:space="preserve">. In summa / du </w:t>
      </w:r>
      <w:proofErr w:type="spellStart"/>
      <w:r>
        <w:t>solt</w:t>
      </w:r>
      <w:proofErr w:type="spellEnd"/>
      <w:r>
        <w:t xml:space="preserve"> wissen / das Vatter und </w:t>
      </w:r>
      <w:proofErr w:type="spellStart"/>
      <w:r>
        <w:t>Muter</w:t>
      </w:r>
      <w:proofErr w:type="spellEnd"/>
      <w:r>
        <w:t xml:space="preserve"> dir von </w:t>
      </w:r>
      <w:proofErr w:type="spellStart"/>
      <w:r>
        <w:t>Got</w:t>
      </w:r>
      <w:proofErr w:type="spellEnd"/>
      <w:r>
        <w:t xml:space="preserve"> geben </w:t>
      </w:r>
      <w:proofErr w:type="spellStart"/>
      <w:r>
        <w:t>seind</w:t>
      </w:r>
      <w:proofErr w:type="spellEnd"/>
      <w:r>
        <w:t xml:space="preserve"> / </w:t>
      </w:r>
      <w:proofErr w:type="spellStart"/>
      <w:r>
        <w:t>deßhalben</w:t>
      </w:r>
      <w:proofErr w:type="spellEnd"/>
      <w:r>
        <w:t xml:space="preserve"> </w:t>
      </w:r>
      <w:proofErr w:type="spellStart"/>
      <w:r>
        <w:t>solt</w:t>
      </w:r>
      <w:proofErr w:type="spellEnd"/>
      <w:r>
        <w:t xml:space="preserve"> du </w:t>
      </w:r>
      <w:proofErr w:type="spellStart"/>
      <w:r>
        <w:t>jnen</w:t>
      </w:r>
      <w:proofErr w:type="spellEnd"/>
      <w:r>
        <w:t xml:space="preserve"> </w:t>
      </w:r>
      <w:proofErr w:type="spellStart"/>
      <w:r>
        <w:t>zucht</w:t>
      </w:r>
      <w:proofErr w:type="spellEnd"/>
      <w:r>
        <w:t xml:space="preserve"> </w:t>
      </w:r>
      <w:proofErr w:type="spellStart"/>
      <w:r>
        <w:t>unnd</w:t>
      </w:r>
      <w:proofErr w:type="spellEnd"/>
      <w:r>
        <w:t xml:space="preserve"> </w:t>
      </w:r>
      <w:proofErr w:type="spellStart"/>
      <w:r>
        <w:t>eer</w:t>
      </w:r>
      <w:proofErr w:type="spellEnd"/>
      <w:r>
        <w:t xml:space="preserve"> </w:t>
      </w:r>
      <w:proofErr w:type="spellStart"/>
      <w:r>
        <w:t>erzaygen</w:t>
      </w:r>
      <w:proofErr w:type="spellEnd"/>
      <w:r>
        <w:t xml:space="preserve"> / </w:t>
      </w:r>
      <w:proofErr w:type="spellStart"/>
      <w:r>
        <w:t>jnen</w:t>
      </w:r>
      <w:proofErr w:type="spellEnd"/>
      <w:r>
        <w:t xml:space="preserve"> </w:t>
      </w:r>
      <w:proofErr w:type="spellStart"/>
      <w:r>
        <w:t>volgen</w:t>
      </w:r>
      <w:proofErr w:type="spellEnd"/>
      <w:r>
        <w:t xml:space="preserve"> / </w:t>
      </w:r>
      <w:proofErr w:type="spellStart"/>
      <w:r>
        <w:t>underthaenig</w:t>
      </w:r>
      <w:proofErr w:type="spellEnd"/>
      <w:r>
        <w:t xml:space="preserve"> / willig / und gehorsam sein / </w:t>
      </w:r>
      <w:proofErr w:type="spellStart"/>
      <w:r>
        <w:t>jnen</w:t>
      </w:r>
      <w:proofErr w:type="spellEnd"/>
      <w:r>
        <w:t xml:space="preserve"> </w:t>
      </w:r>
      <w:proofErr w:type="spellStart"/>
      <w:r>
        <w:t>liebs</w:t>
      </w:r>
      <w:proofErr w:type="spellEnd"/>
      <w:r>
        <w:t xml:space="preserve"> </w:t>
      </w:r>
      <w:proofErr w:type="spellStart"/>
      <w:r>
        <w:t>unnd</w:t>
      </w:r>
      <w:proofErr w:type="spellEnd"/>
      <w:r>
        <w:t xml:space="preserve"> guts thun / wie </w:t>
      </w:r>
      <w:proofErr w:type="spellStart"/>
      <w:r>
        <w:t>sy</w:t>
      </w:r>
      <w:proofErr w:type="spellEnd"/>
      <w:r>
        <w:t xml:space="preserve"> dir </w:t>
      </w:r>
      <w:proofErr w:type="spellStart"/>
      <w:r>
        <w:t>gethon</w:t>
      </w:r>
      <w:proofErr w:type="spellEnd"/>
      <w:r>
        <w:t xml:space="preserve"> haben / </w:t>
      </w:r>
      <w:proofErr w:type="spellStart"/>
      <w:r>
        <w:t>sy</w:t>
      </w:r>
      <w:proofErr w:type="spellEnd"/>
      <w:r>
        <w:t xml:space="preserve"> </w:t>
      </w:r>
      <w:proofErr w:type="spellStart"/>
      <w:r>
        <w:t>neeren</w:t>
      </w:r>
      <w:proofErr w:type="spellEnd"/>
      <w:r>
        <w:t xml:space="preserve"> / </w:t>
      </w:r>
      <w:proofErr w:type="spellStart"/>
      <w:r>
        <w:t>unnd</w:t>
      </w:r>
      <w:proofErr w:type="spellEnd"/>
      <w:r>
        <w:t xml:space="preserve"> für </w:t>
      </w:r>
      <w:proofErr w:type="spellStart"/>
      <w:r>
        <w:t>sy</w:t>
      </w:r>
      <w:proofErr w:type="spellEnd"/>
      <w:r>
        <w:t xml:space="preserve"> im alter sorgen / So </w:t>
      </w:r>
      <w:proofErr w:type="spellStart"/>
      <w:r>
        <w:t>wirdt</w:t>
      </w:r>
      <w:proofErr w:type="spellEnd"/>
      <w:r>
        <w:t xml:space="preserve"> dir Gott dein leben fristen. Du </w:t>
      </w:r>
      <w:proofErr w:type="spellStart"/>
      <w:r>
        <w:t>solt</w:t>
      </w:r>
      <w:proofErr w:type="spellEnd"/>
      <w:r>
        <w:t xml:space="preserve"> dich auch deiner </w:t>
      </w:r>
      <w:proofErr w:type="spellStart"/>
      <w:r>
        <w:t>eltern</w:t>
      </w:r>
      <w:proofErr w:type="spellEnd"/>
      <w:r>
        <w:t xml:space="preserve"> </w:t>
      </w:r>
      <w:proofErr w:type="spellStart"/>
      <w:r>
        <w:t>nitt</w:t>
      </w:r>
      <w:proofErr w:type="spellEnd"/>
      <w:r>
        <w:t xml:space="preserve"> </w:t>
      </w:r>
      <w:proofErr w:type="spellStart"/>
      <w:r>
        <w:t>schaemen</w:t>
      </w:r>
      <w:proofErr w:type="spellEnd"/>
      <w:r>
        <w:t xml:space="preserve"> / ob </w:t>
      </w:r>
      <w:proofErr w:type="spellStart"/>
      <w:r>
        <w:t>sy</w:t>
      </w:r>
      <w:proofErr w:type="spellEnd"/>
      <w:r>
        <w:t xml:space="preserve"> schon arm </w:t>
      </w:r>
      <w:proofErr w:type="spellStart"/>
      <w:r>
        <w:t>unnd</w:t>
      </w:r>
      <w:proofErr w:type="spellEnd"/>
      <w:r>
        <w:t xml:space="preserve"> </w:t>
      </w:r>
      <w:proofErr w:type="spellStart"/>
      <w:r>
        <w:t>niders</w:t>
      </w:r>
      <w:proofErr w:type="spellEnd"/>
      <w:r>
        <w:t xml:space="preserve"> </w:t>
      </w:r>
      <w:proofErr w:type="spellStart"/>
      <w:r>
        <w:t>standts</w:t>
      </w:r>
      <w:proofErr w:type="spellEnd"/>
      <w:r>
        <w:t xml:space="preserve"> </w:t>
      </w:r>
      <w:proofErr w:type="spellStart"/>
      <w:r>
        <w:t>waeren</w:t>
      </w:r>
      <w:proofErr w:type="spellEnd"/>
      <w:r>
        <w:t xml:space="preserve"> / </w:t>
      </w:r>
      <w:proofErr w:type="spellStart"/>
      <w:r>
        <w:t>hatt</w:t>
      </w:r>
      <w:proofErr w:type="spellEnd"/>
      <w:r>
        <w:t xml:space="preserve"> es Gott gefallen das er dir </w:t>
      </w:r>
      <w:proofErr w:type="spellStart"/>
      <w:r>
        <w:t>ain</w:t>
      </w:r>
      <w:proofErr w:type="spellEnd"/>
      <w:r>
        <w:t xml:space="preserve"> solchen </w:t>
      </w:r>
      <w:proofErr w:type="spellStart"/>
      <w:r>
        <w:t>vatter</w:t>
      </w:r>
      <w:proofErr w:type="spellEnd"/>
      <w:r>
        <w:t xml:space="preserve"> geb / so laß dirs auch gefallen / Ist dien </w:t>
      </w:r>
      <w:proofErr w:type="spellStart"/>
      <w:r>
        <w:t>mutter</w:t>
      </w:r>
      <w:proofErr w:type="spellEnd"/>
      <w:r>
        <w:t xml:space="preserve"> </w:t>
      </w:r>
      <w:proofErr w:type="spellStart"/>
      <w:r>
        <w:t>gott</w:t>
      </w:r>
      <w:proofErr w:type="spellEnd"/>
      <w:r>
        <w:t xml:space="preserve"> dem Herren </w:t>
      </w:r>
      <w:proofErr w:type="spellStart"/>
      <w:r>
        <w:t>gutt</w:t>
      </w:r>
      <w:proofErr w:type="spellEnd"/>
      <w:r>
        <w:t xml:space="preserve"> gewesen zu </w:t>
      </w:r>
      <w:proofErr w:type="spellStart"/>
      <w:r>
        <w:t>ainer</w:t>
      </w:r>
      <w:proofErr w:type="spellEnd"/>
      <w:r>
        <w:t xml:space="preserve"> </w:t>
      </w:r>
      <w:proofErr w:type="spellStart"/>
      <w:r>
        <w:t>werck</w:t>
      </w:r>
      <w:proofErr w:type="spellEnd"/>
      <w:r>
        <w:t xml:space="preserve"> </w:t>
      </w:r>
      <w:proofErr w:type="spellStart"/>
      <w:r>
        <w:t>stat</w:t>
      </w:r>
      <w:proofErr w:type="spellEnd"/>
      <w:r>
        <w:t xml:space="preserve"> / darinn er dein </w:t>
      </w:r>
      <w:proofErr w:type="spellStart"/>
      <w:r>
        <w:t>seel</w:t>
      </w:r>
      <w:proofErr w:type="spellEnd"/>
      <w:r>
        <w:t xml:space="preserve"> erschaffen / und dein leib </w:t>
      </w:r>
      <w:proofErr w:type="spellStart"/>
      <w:r>
        <w:t>geformet</w:t>
      </w:r>
      <w:proofErr w:type="spellEnd"/>
      <w:r>
        <w:t xml:space="preserve"> </w:t>
      </w:r>
      <w:proofErr w:type="spellStart"/>
      <w:r>
        <w:t>hatt</w:t>
      </w:r>
      <w:proofErr w:type="spellEnd"/>
      <w:r>
        <w:t xml:space="preserve"> / </w:t>
      </w:r>
      <w:proofErr w:type="spellStart"/>
      <w:r>
        <w:t>WArumb</w:t>
      </w:r>
      <w:proofErr w:type="spellEnd"/>
      <w:r>
        <w:t xml:space="preserve"> wolltest du armer </w:t>
      </w:r>
      <w:proofErr w:type="spellStart"/>
      <w:r>
        <w:t>sünder</w:t>
      </w:r>
      <w:proofErr w:type="spellEnd"/>
      <w:r>
        <w:t xml:space="preserve"> die </w:t>
      </w:r>
      <w:proofErr w:type="spellStart"/>
      <w:r>
        <w:t>werckstatt</w:t>
      </w:r>
      <w:proofErr w:type="spellEnd"/>
      <w:r>
        <w:t xml:space="preserve"> Gottes verachten / oder dich deiner </w:t>
      </w:r>
      <w:proofErr w:type="spellStart"/>
      <w:r>
        <w:t>mutter</w:t>
      </w:r>
      <w:proofErr w:type="spellEnd"/>
      <w:r>
        <w:t xml:space="preserve"> </w:t>
      </w:r>
      <w:proofErr w:type="spellStart"/>
      <w:r>
        <w:t>schaemen</w:t>
      </w:r>
      <w:proofErr w:type="spellEnd"/>
      <w:r>
        <w:t xml:space="preserve">. </w:t>
      </w:r>
    </w:p>
    <w:p w14:paraId="304818A4" w14:textId="77777777" w:rsidR="006662CA" w:rsidRDefault="006662CA" w:rsidP="006662CA">
      <w:pPr>
        <w:pStyle w:val="StandardWeb"/>
      </w:pPr>
      <w:r>
        <w:rPr>
          <w:rStyle w:val="Fett"/>
        </w:rPr>
        <w:t xml:space="preserve">Frag. </w:t>
      </w:r>
      <w:r>
        <w:br/>
        <w:t xml:space="preserve">Wirt nichts </w:t>
      </w:r>
      <w:proofErr w:type="spellStart"/>
      <w:r>
        <w:t>mer</w:t>
      </w:r>
      <w:proofErr w:type="spellEnd"/>
      <w:r>
        <w:t xml:space="preserve"> in dem vierten </w:t>
      </w:r>
      <w:proofErr w:type="spellStart"/>
      <w:r>
        <w:t>gebott</w:t>
      </w:r>
      <w:proofErr w:type="spellEnd"/>
      <w:r>
        <w:t xml:space="preserve"> </w:t>
      </w:r>
      <w:proofErr w:type="spellStart"/>
      <w:r>
        <w:t>befolhen</w:t>
      </w:r>
      <w:proofErr w:type="spellEnd"/>
      <w:r>
        <w:t xml:space="preserve"> dann die </w:t>
      </w:r>
      <w:proofErr w:type="spellStart"/>
      <w:r>
        <w:t>eltern</w:t>
      </w:r>
      <w:proofErr w:type="spellEnd"/>
      <w:r>
        <w:t xml:space="preserve"> </w:t>
      </w:r>
      <w:proofErr w:type="spellStart"/>
      <w:r>
        <w:t>eeren</w:t>
      </w:r>
      <w:proofErr w:type="spellEnd"/>
      <w:r>
        <w:t xml:space="preserve">? </w:t>
      </w:r>
    </w:p>
    <w:p w14:paraId="58E60A24" w14:textId="77777777" w:rsidR="006662CA" w:rsidRDefault="006662CA" w:rsidP="006662CA">
      <w:pPr>
        <w:pStyle w:val="StandardWeb"/>
      </w:pPr>
      <w:proofErr w:type="spellStart"/>
      <w:r>
        <w:t>Ant</w:t>
      </w:r>
      <w:proofErr w:type="spellEnd"/>
      <w:r>
        <w:t>.</w:t>
      </w:r>
      <w:r>
        <w:br/>
        <w:t xml:space="preserve">Von den </w:t>
      </w:r>
      <w:proofErr w:type="spellStart"/>
      <w:r>
        <w:t>eltern</w:t>
      </w:r>
      <w:proofErr w:type="spellEnd"/>
      <w:r>
        <w:t xml:space="preserve"> </w:t>
      </w:r>
      <w:proofErr w:type="spellStart"/>
      <w:r>
        <w:t>kompt</w:t>
      </w:r>
      <w:proofErr w:type="spellEnd"/>
      <w:r>
        <w:t xml:space="preserve"> das Regiment an die weltlich </w:t>
      </w:r>
      <w:proofErr w:type="spellStart"/>
      <w:r>
        <w:t>Oberkait</w:t>
      </w:r>
      <w:proofErr w:type="spellEnd"/>
      <w:r>
        <w:t xml:space="preserve"> / dann wie die </w:t>
      </w:r>
      <w:proofErr w:type="spellStart"/>
      <w:r>
        <w:t>eltern</w:t>
      </w:r>
      <w:proofErr w:type="spellEnd"/>
      <w:r>
        <w:t xml:space="preserve"> </w:t>
      </w:r>
      <w:proofErr w:type="spellStart"/>
      <w:r>
        <w:t>dahaim</w:t>
      </w:r>
      <w:proofErr w:type="spellEnd"/>
      <w:r>
        <w:t xml:space="preserve"> im </w:t>
      </w:r>
      <w:proofErr w:type="spellStart"/>
      <w:r>
        <w:t>hauß</w:t>
      </w:r>
      <w:proofErr w:type="spellEnd"/>
      <w:r>
        <w:t xml:space="preserve"> über die </w:t>
      </w:r>
      <w:proofErr w:type="spellStart"/>
      <w:r>
        <w:t>kinder</w:t>
      </w:r>
      <w:proofErr w:type="spellEnd"/>
      <w:r>
        <w:t xml:space="preserve"> / und </w:t>
      </w:r>
      <w:proofErr w:type="spellStart"/>
      <w:r>
        <w:t>haußgesind</w:t>
      </w:r>
      <w:proofErr w:type="spellEnd"/>
      <w:r>
        <w:t xml:space="preserve"> walten / also waltet die </w:t>
      </w:r>
      <w:proofErr w:type="spellStart"/>
      <w:r>
        <w:t>Oberkait</w:t>
      </w:r>
      <w:proofErr w:type="spellEnd"/>
      <w:r>
        <w:t xml:space="preserve"> über </w:t>
      </w:r>
      <w:proofErr w:type="spellStart"/>
      <w:r>
        <w:t>sy</w:t>
      </w:r>
      <w:proofErr w:type="spellEnd"/>
      <w:r>
        <w:t xml:space="preserve"> / in der </w:t>
      </w:r>
      <w:proofErr w:type="spellStart"/>
      <w:r>
        <w:t>gemain</w:t>
      </w:r>
      <w:proofErr w:type="spellEnd"/>
      <w:r>
        <w:t xml:space="preserve">. </w:t>
      </w:r>
      <w:proofErr w:type="spellStart"/>
      <w:r>
        <w:t>Darumb</w:t>
      </w:r>
      <w:proofErr w:type="spellEnd"/>
      <w:r>
        <w:t xml:space="preserve"> ist auch der oberen </w:t>
      </w:r>
      <w:proofErr w:type="spellStart"/>
      <w:r>
        <w:t>Ampt</w:t>
      </w:r>
      <w:proofErr w:type="spellEnd"/>
      <w:r>
        <w:t xml:space="preserve"> / das </w:t>
      </w:r>
      <w:proofErr w:type="spellStart"/>
      <w:r>
        <w:t>sy</w:t>
      </w:r>
      <w:proofErr w:type="spellEnd"/>
      <w:r>
        <w:t xml:space="preserve"> </w:t>
      </w:r>
      <w:proofErr w:type="spellStart"/>
      <w:r>
        <w:t>vaetter</w:t>
      </w:r>
      <w:proofErr w:type="spellEnd"/>
      <w:r>
        <w:t xml:space="preserve"> seyen / </w:t>
      </w:r>
      <w:proofErr w:type="spellStart"/>
      <w:r>
        <w:t>yederman</w:t>
      </w:r>
      <w:proofErr w:type="spellEnd"/>
      <w:r>
        <w:t xml:space="preserve"> </w:t>
      </w:r>
      <w:proofErr w:type="spellStart"/>
      <w:r>
        <w:t>gutts</w:t>
      </w:r>
      <w:proofErr w:type="spellEnd"/>
      <w:r>
        <w:t xml:space="preserve"> thuen / und </w:t>
      </w:r>
      <w:proofErr w:type="spellStart"/>
      <w:r>
        <w:t>nyemandt</w:t>
      </w:r>
      <w:proofErr w:type="spellEnd"/>
      <w:r>
        <w:t xml:space="preserve"> weder </w:t>
      </w:r>
      <w:proofErr w:type="spellStart"/>
      <w:r>
        <w:t>gwalt</w:t>
      </w:r>
      <w:proofErr w:type="spellEnd"/>
      <w:r>
        <w:t xml:space="preserve"> noch unrecht </w:t>
      </w:r>
      <w:proofErr w:type="spellStart"/>
      <w:r>
        <w:t>widerfarn</w:t>
      </w:r>
      <w:proofErr w:type="spellEnd"/>
      <w:r>
        <w:t xml:space="preserve"> lassen. </w:t>
      </w:r>
      <w:proofErr w:type="spellStart"/>
      <w:r>
        <w:t>Thund</w:t>
      </w:r>
      <w:proofErr w:type="spellEnd"/>
      <w:r>
        <w:t xml:space="preserve"> </w:t>
      </w:r>
      <w:proofErr w:type="spellStart"/>
      <w:r>
        <w:t>sy</w:t>
      </w:r>
      <w:proofErr w:type="spellEnd"/>
      <w:r>
        <w:t xml:space="preserve"> das </w:t>
      </w:r>
      <w:proofErr w:type="spellStart"/>
      <w:r>
        <w:t>nitt</w:t>
      </w:r>
      <w:proofErr w:type="spellEnd"/>
      <w:r>
        <w:t xml:space="preserve"> / so </w:t>
      </w:r>
      <w:proofErr w:type="spellStart"/>
      <w:r>
        <w:t>seind</w:t>
      </w:r>
      <w:proofErr w:type="spellEnd"/>
      <w:r>
        <w:t xml:space="preserve"> </w:t>
      </w:r>
      <w:proofErr w:type="spellStart"/>
      <w:r>
        <w:t>sy</w:t>
      </w:r>
      <w:proofErr w:type="spellEnd"/>
      <w:r>
        <w:t xml:space="preserve"> Tyrannen / gesellen der </w:t>
      </w:r>
      <w:proofErr w:type="spellStart"/>
      <w:r>
        <w:t>dieb</w:t>
      </w:r>
      <w:proofErr w:type="spellEnd"/>
      <w:r>
        <w:t xml:space="preserve"> und </w:t>
      </w:r>
      <w:proofErr w:type="spellStart"/>
      <w:r>
        <w:t>moerder</w:t>
      </w:r>
      <w:proofErr w:type="spellEnd"/>
      <w:r>
        <w:t xml:space="preserve"> / wie </w:t>
      </w:r>
      <w:proofErr w:type="spellStart"/>
      <w:r>
        <w:t>sy</w:t>
      </w:r>
      <w:proofErr w:type="spellEnd"/>
      <w:r>
        <w:t xml:space="preserve"> David / und </w:t>
      </w:r>
      <w:proofErr w:type="spellStart"/>
      <w:r>
        <w:t>Esasias</w:t>
      </w:r>
      <w:proofErr w:type="spellEnd"/>
      <w:r>
        <w:t xml:space="preserve"> nennen / </w:t>
      </w:r>
      <w:proofErr w:type="spellStart"/>
      <w:r>
        <w:t>Welltlicher</w:t>
      </w:r>
      <w:proofErr w:type="spellEnd"/>
      <w:r>
        <w:t xml:space="preserve"> </w:t>
      </w:r>
      <w:proofErr w:type="spellStart"/>
      <w:r>
        <w:t>Oberkait</w:t>
      </w:r>
      <w:proofErr w:type="spellEnd"/>
      <w:r>
        <w:t xml:space="preserve"> / soll man gehorsam sein Roma. 13. </w:t>
      </w:r>
      <w:proofErr w:type="spellStart"/>
      <w:r>
        <w:t>Unnd</w:t>
      </w:r>
      <w:proofErr w:type="spellEnd"/>
      <w:r>
        <w:t xml:space="preserve"> welcher </w:t>
      </w:r>
      <w:proofErr w:type="spellStart"/>
      <w:r>
        <w:t>ain</w:t>
      </w:r>
      <w:proofErr w:type="spellEnd"/>
      <w:r>
        <w:t xml:space="preserve"> Christ </w:t>
      </w:r>
      <w:proofErr w:type="spellStart"/>
      <w:r>
        <w:t>wil</w:t>
      </w:r>
      <w:proofErr w:type="spellEnd"/>
      <w:r>
        <w:t xml:space="preserve"> sein / und sich des Evangeliums </w:t>
      </w:r>
      <w:proofErr w:type="spellStart"/>
      <w:r>
        <w:t>beruemen</w:t>
      </w:r>
      <w:proofErr w:type="spellEnd"/>
      <w:r>
        <w:t xml:space="preserve"> / der soll sich </w:t>
      </w:r>
      <w:proofErr w:type="spellStart"/>
      <w:r>
        <w:t>mitt</w:t>
      </w:r>
      <w:proofErr w:type="spellEnd"/>
      <w:r>
        <w:t xml:space="preserve"> </w:t>
      </w:r>
      <w:proofErr w:type="spellStart"/>
      <w:r>
        <w:t>kainer</w:t>
      </w:r>
      <w:proofErr w:type="spellEnd"/>
      <w:r>
        <w:t xml:space="preserve"> ungehorsam </w:t>
      </w:r>
      <w:proofErr w:type="spellStart"/>
      <w:r>
        <w:t>mercken</w:t>
      </w:r>
      <w:proofErr w:type="spellEnd"/>
      <w:r>
        <w:t xml:space="preserve"> lassen / </w:t>
      </w:r>
      <w:proofErr w:type="spellStart"/>
      <w:r>
        <w:t>wa</w:t>
      </w:r>
      <w:proofErr w:type="spellEnd"/>
      <w:r>
        <w:t xml:space="preserve"> es </w:t>
      </w:r>
      <w:proofErr w:type="spellStart"/>
      <w:r>
        <w:t>leyb</w:t>
      </w:r>
      <w:proofErr w:type="spellEnd"/>
      <w:r>
        <w:t xml:space="preserve"> oder </w:t>
      </w:r>
      <w:proofErr w:type="spellStart"/>
      <w:r>
        <w:t>gutt</w:t>
      </w:r>
      <w:proofErr w:type="spellEnd"/>
      <w:r>
        <w:t xml:space="preserve"> antrifft / es sey in der </w:t>
      </w:r>
      <w:proofErr w:type="spellStart"/>
      <w:r>
        <w:t>leibaygenschafft</w:t>
      </w:r>
      <w:proofErr w:type="spellEnd"/>
      <w:r>
        <w:t xml:space="preserve"> / oder sonst zu Herren diensten / die weil die weltlich </w:t>
      </w:r>
      <w:proofErr w:type="spellStart"/>
      <w:r>
        <w:t>Oberkait</w:t>
      </w:r>
      <w:proofErr w:type="spellEnd"/>
      <w:r>
        <w:t xml:space="preserve"> von </w:t>
      </w:r>
      <w:proofErr w:type="spellStart"/>
      <w:r>
        <w:t>Got</w:t>
      </w:r>
      <w:proofErr w:type="spellEnd"/>
      <w:r>
        <w:t xml:space="preserve"> verordnet ist / wer </w:t>
      </w:r>
      <w:proofErr w:type="spellStart"/>
      <w:r>
        <w:t>jr</w:t>
      </w:r>
      <w:proofErr w:type="spellEnd"/>
      <w:r>
        <w:t xml:space="preserve"> widerstrebt / der widerstrebt der </w:t>
      </w:r>
      <w:proofErr w:type="spellStart"/>
      <w:r>
        <w:t>ordnung</w:t>
      </w:r>
      <w:proofErr w:type="spellEnd"/>
      <w:r>
        <w:t xml:space="preserve"> Gottes / und </w:t>
      </w:r>
      <w:proofErr w:type="spellStart"/>
      <w:r>
        <w:t>felt</w:t>
      </w:r>
      <w:proofErr w:type="spellEnd"/>
      <w:r>
        <w:t xml:space="preserve"> in das </w:t>
      </w:r>
      <w:proofErr w:type="spellStart"/>
      <w:r>
        <w:t>urtayl</w:t>
      </w:r>
      <w:proofErr w:type="spellEnd"/>
      <w:r>
        <w:t xml:space="preserve"> Gottes. </w:t>
      </w:r>
    </w:p>
    <w:p w14:paraId="0C1FFA9F" w14:textId="77777777" w:rsidR="006662CA" w:rsidRDefault="006662CA" w:rsidP="006662CA">
      <w:pPr>
        <w:pStyle w:val="StandardWeb"/>
      </w:pPr>
      <w:r>
        <w:rPr>
          <w:rStyle w:val="Fett"/>
        </w:rPr>
        <w:t xml:space="preserve">Frag. </w:t>
      </w:r>
      <w:r>
        <w:br/>
        <w:t xml:space="preserve">Ist man auch schuldig gehorsam </w:t>
      </w:r>
      <w:proofErr w:type="spellStart"/>
      <w:r>
        <w:t>zusein</w:t>
      </w:r>
      <w:proofErr w:type="spellEnd"/>
      <w:r>
        <w:t xml:space="preserve"> dem </w:t>
      </w:r>
      <w:proofErr w:type="spellStart"/>
      <w:r>
        <w:t>gwalt</w:t>
      </w:r>
      <w:proofErr w:type="spellEnd"/>
      <w:r>
        <w:t xml:space="preserve"> der </w:t>
      </w:r>
      <w:proofErr w:type="spellStart"/>
      <w:r>
        <w:t>gaistlichen</w:t>
      </w:r>
      <w:proofErr w:type="spellEnd"/>
      <w:r>
        <w:t xml:space="preserve">? </w:t>
      </w:r>
    </w:p>
    <w:p w14:paraId="41DE5CAF" w14:textId="77777777" w:rsidR="006662CA" w:rsidRDefault="006662CA" w:rsidP="006662CA">
      <w:pPr>
        <w:pStyle w:val="StandardWeb"/>
      </w:pPr>
      <w:proofErr w:type="spellStart"/>
      <w:r>
        <w:t>Ant</w:t>
      </w:r>
      <w:proofErr w:type="spellEnd"/>
      <w:r>
        <w:t>.</w:t>
      </w:r>
      <w:r>
        <w:br/>
        <w:t xml:space="preserve">Der </w:t>
      </w:r>
      <w:proofErr w:type="spellStart"/>
      <w:r>
        <w:t>gaystlich</w:t>
      </w:r>
      <w:proofErr w:type="spellEnd"/>
      <w:r>
        <w:t xml:space="preserve"> </w:t>
      </w:r>
      <w:proofErr w:type="spellStart"/>
      <w:r>
        <w:t>gwalt</w:t>
      </w:r>
      <w:proofErr w:type="spellEnd"/>
      <w:r>
        <w:t xml:space="preserve"> / ist der </w:t>
      </w:r>
      <w:proofErr w:type="spellStart"/>
      <w:r>
        <w:t>gwalt</w:t>
      </w:r>
      <w:proofErr w:type="spellEnd"/>
      <w:r>
        <w:t xml:space="preserve"> des </w:t>
      </w:r>
      <w:proofErr w:type="spellStart"/>
      <w:r>
        <w:t>Goettlichen</w:t>
      </w:r>
      <w:proofErr w:type="spellEnd"/>
      <w:r>
        <w:t xml:space="preserve"> </w:t>
      </w:r>
      <w:proofErr w:type="spellStart"/>
      <w:r>
        <w:t>worts</w:t>
      </w:r>
      <w:proofErr w:type="spellEnd"/>
      <w:r>
        <w:t xml:space="preserve"> / </w:t>
      </w:r>
      <w:proofErr w:type="spellStart"/>
      <w:r>
        <w:t>damitt</w:t>
      </w:r>
      <w:proofErr w:type="spellEnd"/>
      <w:r>
        <w:t xml:space="preserve"> wir lernen / </w:t>
      </w:r>
      <w:proofErr w:type="spellStart"/>
      <w:r>
        <w:t>ermanen</w:t>
      </w:r>
      <w:proofErr w:type="spellEnd"/>
      <w:r>
        <w:t xml:space="preserve"> / straffen / bannen / und die </w:t>
      </w:r>
      <w:proofErr w:type="spellStart"/>
      <w:r>
        <w:t>gemain</w:t>
      </w:r>
      <w:proofErr w:type="spellEnd"/>
      <w:r>
        <w:t xml:space="preserve"> </w:t>
      </w:r>
      <w:proofErr w:type="spellStart"/>
      <w:r>
        <w:t>rainigen</w:t>
      </w:r>
      <w:proofErr w:type="spellEnd"/>
      <w:r>
        <w:t xml:space="preserve"> / da </w:t>
      </w:r>
      <w:proofErr w:type="spellStart"/>
      <w:r>
        <w:t>sol</w:t>
      </w:r>
      <w:proofErr w:type="spellEnd"/>
      <w:r>
        <w:t xml:space="preserve"> man gehorsam sein / </w:t>
      </w:r>
      <w:proofErr w:type="spellStart"/>
      <w:r>
        <w:t>nit</w:t>
      </w:r>
      <w:proofErr w:type="spellEnd"/>
      <w:r>
        <w:t xml:space="preserve"> </w:t>
      </w:r>
      <w:proofErr w:type="spellStart"/>
      <w:r>
        <w:t>jnen</w:t>
      </w:r>
      <w:proofErr w:type="spellEnd"/>
      <w:r>
        <w:t xml:space="preserve"> / sonder Gott / deß </w:t>
      </w:r>
      <w:proofErr w:type="spellStart"/>
      <w:r>
        <w:t>wort</w:t>
      </w:r>
      <w:proofErr w:type="spellEnd"/>
      <w:r>
        <w:t xml:space="preserve"> </w:t>
      </w:r>
      <w:proofErr w:type="spellStart"/>
      <w:r>
        <w:t>sy</w:t>
      </w:r>
      <w:proofErr w:type="spellEnd"/>
      <w:r>
        <w:t xml:space="preserve"> </w:t>
      </w:r>
      <w:proofErr w:type="spellStart"/>
      <w:r>
        <w:t>fueren</w:t>
      </w:r>
      <w:proofErr w:type="spellEnd"/>
      <w:r>
        <w:t xml:space="preserve">. Das </w:t>
      </w:r>
      <w:proofErr w:type="spellStart"/>
      <w:r>
        <w:t>sy</w:t>
      </w:r>
      <w:proofErr w:type="spellEnd"/>
      <w:r>
        <w:t xml:space="preserve"> aber weltlich </w:t>
      </w:r>
      <w:proofErr w:type="spellStart"/>
      <w:r>
        <w:t>regiment</w:t>
      </w:r>
      <w:proofErr w:type="spellEnd"/>
      <w:r>
        <w:t xml:space="preserve"> </w:t>
      </w:r>
      <w:proofErr w:type="spellStart"/>
      <w:r>
        <w:t>fueren</w:t>
      </w:r>
      <w:proofErr w:type="spellEnd"/>
      <w:r>
        <w:t xml:space="preserve"> / und wie die weltlichen Herren regieren / ist der </w:t>
      </w:r>
      <w:proofErr w:type="spellStart"/>
      <w:r>
        <w:t>geschrifft</w:t>
      </w:r>
      <w:proofErr w:type="spellEnd"/>
      <w:r>
        <w:t xml:space="preserve"> wider / Luce 22. sagt Christus / </w:t>
      </w:r>
      <w:proofErr w:type="spellStart"/>
      <w:r>
        <w:t>Ir</w:t>
      </w:r>
      <w:proofErr w:type="spellEnd"/>
      <w:r>
        <w:t xml:space="preserve"> aber </w:t>
      </w:r>
      <w:proofErr w:type="spellStart"/>
      <w:r>
        <w:t>nit</w:t>
      </w:r>
      <w:proofErr w:type="spellEnd"/>
      <w:r>
        <w:t xml:space="preserve"> also. Paulus will auch über </w:t>
      </w:r>
      <w:proofErr w:type="spellStart"/>
      <w:r>
        <w:t>niemandts</w:t>
      </w:r>
      <w:proofErr w:type="spellEnd"/>
      <w:r>
        <w:t xml:space="preserve"> herrschen deß </w:t>
      </w:r>
      <w:proofErr w:type="spellStart"/>
      <w:r>
        <w:t>glaubens</w:t>
      </w:r>
      <w:proofErr w:type="spellEnd"/>
      <w:r>
        <w:t xml:space="preserve"> halb. 2. Cor. 1. Petrus </w:t>
      </w:r>
      <w:proofErr w:type="spellStart"/>
      <w:r>
        <w:t>verbeüt</w:t>
      </w:r>
      <w:proofErr w:type="spellEnd"/>
      <w:r>
        <w:t xml:space="preserve"> den dienern deß </w:t>
      </w:r>
      <w:proofErr w:type="spellStart"/>
      <w:r>
        <w:t>worts</w:t>
      </w:r>
      <w:proofErr w:type="spellEnd"/>
      <w:r>
        <w:t xml:space="preserve"> / das </w:t>
      </w:r>
      <w:proofErr w:type="spellStart"/>
      <w:r>
        <w:t>sy</w:t>
      </w:r>
      <w:proofErr w:type="spellEnd"/>
      <w:r>
        <w:t xml:space="preserve"> </w:t>
      </w:r>
      <w:proofErr w:type="spellStart"/>
      <w:r>
        <w:t>niemandt</w:t>
      </w:r>
      <w:proofErr w:type="spellEnd"/>
      <w:r>
        <w:t xml:space="preserve"> zwingen sollen. Weyl nun die </w:t>
      </w:r>
      <w:proofErr w:type="spellStart"/>
      <w:r>
        <w:t>goettlich</w:t>
      </w:r>
      <w:proofErr w:type="spellEnd"/>
      <w:r>
        <w:t xml:space="preserve"> </w:t>
      </w:r>
      <w:proofErr w:type="spellStart"/>
      <w:r>
        <w:t>schrifft</w:t>
      </w:r>
      <w:proofErr w:type="spellEnd"/>
      <w:r>
        <w:t xml:space="preserve"> nichts sagt von weltlichem </w:t>
      </w:r>
      <w:proofErr w:type="spellStart"/>
      <w:r>
        <w:t>gwalt</w:t>
      </w:r>
      <w:proofErr w:type="spellEnd"/>
      <w:r>
        <w:t xml:space="preserve"> der Bischoff etc. so </w:t>
      </w:r>
      <w:proofErr w:type="spellStart"/>
      <w:r>
        <w:t>kan</w:t>
      </w:r>
      <w:proofErr w:type="spellEnd"/>
      <w:r>
        <w:t xml:space="preserve"> ich auch nichts </w:t>
      </w:r>
      <w:proofErr w:type="spellStart"/>
      <w:r>
        <w:t>darvon</w:t>
      </w:r>
      <w:proofErr w:type="spellEnd"/>
      <w:r>
        <w:t xml:space="preserve"> sagen / mir ist </w:t>
      </w:r>
      <w:proofErr w:type="spellStart"/>
      <w:r>
        <w:t>ye</w:t>
      </w:r>
      <w:proofErr w:type="spellEnd"/>
      <w:r>
        <w:t xml:space="preserve"> </w:t>
      </w:r>
      <w:proofErr w:type="spellStart"/>
      <w:r>
        <w:t>verbotten</w:t>
      </w:r>
      <w:proofErr w:type="spellEnd"/>
      <w:r>
        <w:t xml:space="preserve"> zu liegen etc. </w:t>
      </w:r>
    </w:p>
    <w:p w14:paraId="0A9684E3" w14:textId="77777777" w:rsidR="006662CA" w:rsidRDefault="006662CA" w:rsidP="006662CA">
      <w:pPr>
        <w:pStyle w:val="StandardWeb"/>
      </w:pPr>
      <w:r>
        <w:rPr>
          <w:rStyle w:val="Fett"/>
        </w:rPr>
        <w:t xml:space="preserve">Frag. </w:t>
      </w:r>
      <w:r>
        <w:br/>
        <w:t xml:space="preserve">Wie </w:t>
      </w:r>
      <w:proofErr w:type="spellStart"/>
      <w:r>
        <w:t>hayßt</w:t>
      </w:r>
      <w:proofErr w:type="spellEnd"/>
      <w:r>
        <w:t xml:space="preserve"> das </w:t>
      </w:r>
      <w:proofErr w:type="spellStart"/>
      <w:r>
        <w:t>fünfft</w:t>
      </w:r>
      <w:proofErr w:type="spellEnd"/>
      <w:r>
        <w:t xml:space="preserve"> </w:t>
      </w:r>
      <w:proofErr w:type="spellStart"/>
      <w:r>
        <w:t>gebott</w:t>
      </w:r>
      <w:proofErr w:type="spellEnd"/>
      <w:r>
        <w:t xml:space="preserve">? </w:t>
      </w:r>
    </w:p>
    <w:p w14:paraId="4B74ADBD"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w:t>
      </w:r>
      <w:proofErr w:type="spellStart"/>
      <w:r>
        <w:rPr>
          <w:rStyle w:val="Fett"/>
        </w:rPr>
        <w:t>nitt</w:t>
      </w:r>
      <w:proofErr w:type="spellEnd"/>
      <w:r>
        <w:rPr>
          <w:rStyle w:val="Fett"/>
        </w:rPr>
        <w:t xml:space="preserve"> </w:t>
      </w:r>
      <w:proofErr w:type="spellStart"/>
      <w:r>
        <w:rPr>
          <w:rStyle w:val="Fett"/>
        </w:rPr>
        <w:t>toedten</w:t>
      </w:r>
      <w:proofErr w:type="spellEnd"/>
      <w:r>
        <w:rPr>
          <w:rStyle w:val="Fett"/>
        </w:rPr>
        <w:t>.</w:t>
      </w:r>
      <w:r>
        <w:t xml:space="preserve"> </w:t>
      </w:r>
    </w:p>
    <w:p w14:paraId="563A0B1E" w14:textId="77777777" w:rsidR="006662CA" w:rsidRDefault="006662CA" w:rsidP="006662CA">
      <w:pPr>
        <w:pStyle w:val="StandardWeb"/>
      </w:pPr>
      <w:r>
        <w:rPr>
          <w:rStyle w:val="Fett"/>
        </w:rPr>
        <w:t xml:space="preserve">Frag. </w:t>
      </w:r>
      <w:r>
        <w:br/>
        <w:t xml:space="preserve">Was </w:t>
      </w:r>
      <w:proofErr w:type="spellStart"/>
      <w:r>
        <w:t>hayßt</w:t>
      </w:r>
      <w:proofErr w:type="spellEnd"/>
      <w:r>
        <w:t xml:space="preserve"> du </w:t>
      </w:r>
      <w:proofErr w:type="spellStart"/>
      <w:r>
        <w:t>solt</w:t>
      </w:r>
      <w:proofErr w:type="spellEnd"/>
      <w:r>
        <w:t xml:space="preserve"> </w:t>
      </w:r>
      <w:proofErr w:type="spellStart"/>
      <w:r>
        <w:t>nit</w:t>
      </w:r>
      <w:proofErr w:type="spellEnd"/>
      <w:r>
        <w:t xml:space="preserve"> </w:t>
      </w:r>
      <w:proofErr w:type="spellStart"/>
      <w:r>
        <w:t>toedten</w:t>
      </w:r>
      <w:proofErr w:type="spellEnd"/>
      <w:r>
        <w:t xml:space="preserve">? </w:t>
      </w:r>
    </w:p>
    <w:p w14:paraId="0BC9677A" w14:textId="77777777" w:rsidR="006662CA" w:rsidRDefault="006662CA" w:rsidP="006662CA">
      <w:pPr>
        <w:pStyle w:val="StandardWeb"/>
      </w:pPr>
      <w:proofErr w:type="spellStart"/>
      <w:r>
        <w:t>Ant</w:t>
      </w:r>
      <w:proofErr w:type="spellEnd"/>
      <w:r>
        <w:t>.</w:t>
      </w:r>
      <w:r>
        <w:br/>
        <w:t xml:space="preserve">Das </w:t>
      </w:r>
      <w:proofErr w:type="spellStart"/>
      <w:r>
        <w:t>gebott</w:t>
      </w:r>
      <w:proofErr w:type="spellEnd"/>
      <w:r>
        <w:t xml:space="preserve"> legt Christus </w:t>
      </w:r>
      <w:proofErr w:type="spellStart"/>
      <w:r>
        <w:t>selbs</w:t>
      </w:r>
      <w:proofErr w:type="spellEnd"/>
      <w:r>
        <w:t xml:space="preserve"> </w:t>
      </w:r>
      <w:proofErr w:type="spellStart"/>
      <w:r>
        <w:t>auß</w:t>
      </w:r>
      <w:proofErr w:type="spellEnd"/>
      <w:r>
        <w:t xml:space="preserve"> Math. 5. Und leer in </w:t>
      </w:r>
      <w:proofErr w:type="spellStart"/>
      <w:r>
        <w:t>ainer</w:t>
      </w:r>
      <w:proofErr w:type="spellEnd"/>
      <w:r>
        <w:t xml:space="preserve"> Summa / das es </w:t>
      </w:r>
      <w:proofErr w:type="spellStart"/>
      <w:r>
        <w:t>sovil</w:t>
      </w:r>
      <w:proofErr w:type="spellEnd"/>
      <w:r>
        <w:t xml:space="preserve"> ist / Du </w:t>
      </w:r>
      <w:proofErr w:type="spellStart"/>
      <w:r>
        <w:t>solt</w:t>
      </w:r>
      <w:proofErr w:type="spellEnd"/>
      <w:r>
        <w:t xml:space="preserve"> </w:t>
      </w:r>
      <w:proofErr w:type="spellStart"/>
      <w:r>
        <w:t>nitt</w:t>
      </w:r>
      <w:proofErr w:type="spellEnd"/>
      <w:r>
        <w:t xml:space="preserve"> </w:t>
      </w:r>
      <w:proofErr w:type="spellStart"/>
      <w:r>
        <w:t>toedten</w:t>
      </w:r>
      <w:proofErr w:type="spellEnd"/>
      <w:r>
        <w:t xml:space="preserve"> / als / Du </w:t>
      </w:r>
      <w:proofErr w:type="spellStart"/>
      <w:r>
        <w:t>solt</w:t>
      </w:r>
      <w:proofErr w:type="spellEnd"/>
      <w:r>
        <w:t xml:space="preserve"> </w:t>
      </w:r>
      <w:proofErr w:type="spellStart"/>
      <w:r>
        <w:t>nitt</w:t>
      </w:r>
      <w:proofErr w:type="spellEnd"/>
      <w:r>
        <w:t xml:space="preserve"> zürnen / noch </w:t>
      </w:r>
      <w:proofErr w:type="spellStart"/>
      <w:r>
        <w:t>rach</w:t>
      </w:r>
      <w:proofErr w:type="spellEnd"/>
      <w:r>
        <w:t xml:space="preserve"> </w:t>
      </w:r>
      <w:proofErr w:type="spellStart"/>
      <w:r>
        <w:t>begeren</w:t>
      </w:r>
      <w:proofErr w:type="spellEnd"/>
      <w:r>
        <w:t xml:space="preserve"> / </w:t>
      </w:r>
      <w:proofErr w:type="spellStart"/>
      <w:r>
        <w:t>kain</w:t>
      </w:r>
      <w:proofErr w:type="spellEnd"/>
      <w:r>
        <w:t xml:space="preserve"> </w:t>
      </w:r>
      <w:proofErr w:type="spellStart"/>
      <w:r>
        <w:t>neyd</w:t>
      </w:r>
      <w:proofErr w:type="spellEnd"/>
      <w:r>
        <w:t xml:space="preserve"> noch </w:t>
      </w:r>
      <w:proofErr w:type="spellStart"/>
      <w:r>
        <w:t>haß</w:t>
      </w:r>
      <w:proofErr w:type="spellEnd"/>
      <w:r>
        <w:t xml:space="preserve"> tragen / </w:t>
      </w:r>
      <w:proofErr w:type="spellStart"/>
      <w:r>
        <w:t>niemandt</w:t>
      </w:r>
      <w:proofErr w:type="spellEnd"/>
      <w:r>
        <w:t xml:space="preserve"> verachten oder übel nachreden / </w:t>
      </w:r>
      <w:proofErr w:type="spellStart"/>
      <w:r>
        <w:t>niemandt</w:t>
      </w:r>
      <w:proofErr w:type="spellEnd"/>
      <w:r>
        <w:t xml:space="preserve"> weder mit </w:t>
      </w:r>
      <w:proofErr w:type="spellStart"/>
      <w:r>
        <w:t>radt</w:t>
      </w:r>
      <w:proofErr w:type="spellEnd"/>
      <w:r>
        <w:t xml:space="preserve"> noch that erwürgen / sonder </w:t>
      </w:r>
      <w:proofErr w:type="spellStart"/>
      <w:r>
        <w:t>fridlich</w:t>
      </w:r>
      <w:proofErr w:type="spellEnd"/>
      <w:r>
        <w:t xml:space="preserve"> und </w:t>
      </w:r>
      <w:proofErr w:type="spellStart"/>
      <w:r>
        <w:t>freündtlich</w:t>
      </w:r>
      <w:proofErr w:type="spellEnd"/>
      <w:r>
        <w:t xml:space="preserve"> mit </w:t>
      </w:r>
      <w:proofErr w:type="spellStart"/>
      <w:r>
        <w:t>yederman</w:t>
      </w:r>
      <w:proofErr w:type="spellEnd"/>
      <w:r>
        <w:t xml:space="preserve"> sein / </w:t>
      </w:r>
      <w:proofErr w:type="spellStart"/>
      <w:r>
        <w:t>kain</w:t>
      </w:r>
      <w:proofErr w:type="spellEnd"/>
      <w:r>
        <w:t xml:space="preserve"> </w:t>
      </w:r>
      <w:proofErr w:type="spellStart"/>
      <w:r>
        <w:t>zorn</w:t>
      </w:r>
      <w:proofErr w:type="spellEnd"/>
      <w:r>
        <w:t xml:space="preserve"> noch </w:t>
      </w:r>
      <w:proofErr w:type="spellStart"/>
      <w:r>
        <w:t>unwillen</w:t>
      </w:r>
      <w:proofErr w:type="spellEnd"/>
      <w:r>
        <w:t xml:space="preserve"> </w:t>
      </w:r>
      <w:proofErr w:type="spellStart"/>
      <w:r>
        <w:t>erzaygen</w:t>
      </w:r>
      <w:proofErr w:type="spellEnd"/>
      <w:r>
        <w:t xml:space="preserve"> / weder </w:t>
      </w:r>
      <w:proofErr w:type="spellStart"/>
      <w:r>
        <w:t>mitt</w:t>
      </w:r>
      <w:proofErr w:type="spellEnd"/>
      <w:r>
        <w:t xml:space="preserve"> geberden noch </w:t>
      </w:r>
      <w:proofErr w:type="spellStart"/>
      <w:r>
        <w:t>zaychen</w:t>
      </w:r>
      <w:proofErr w:type="spellEnd"/>
      <w:r>
        <w:t xml:space="preserve"> / weder </w:t>
      </w:r>
      <w:proofErr w:type="spellStart"/>
      <w:r>
        <w:t>mitt</w:t>
      </w:r>
      <w:proofErr w:type="spellEnd"/>
      <w:r>
        <w:t xml:space="preserve"> worten noch </w:t>
      </w:r>
      <w:proofErr w:type="spellStart"/>
      <w:r>
        <w:t>wercken</w:t>
      </w:r>
      <w:proofErr w:type="spellEnd"/>
      <w:r>
        <w:t xml:space="preserve">. </w:t>
      </w:r>
    </w:p>
    <w:p w14:paraId="4893642C" w14:textId="77777777" w:rsidR="006662CA" w:rsidRDefault="006662CA" w:rsidP="006662CA">
      <w:pPr>
        <w:pStyle w:val="StandardWeb"/>
      </w:pPr>
      <w:r>
        <w:rPr>
          <w:rStyle w:val="Fett"/>
        </w:rPr>
        <w:t xml:space="preserve">Frag. </w:t>
      </w:r>
      <w:r>
        <w:br/>
      </w:r>
      <w:proofErr w:type="spellStart"/>
      <w:r>
        <w:t>Verbeüt</w:t>
      </w:r>
      <w:proofErr w:type="spellEnd"/>
      <w:r>
        <w:t xml:space="preserve"> das </w:t>
      </w:r>
      <w:proofErr w:type="spellStart"/>
      <w:r>
        <w:t>gebott</w:t>
      </w:r>
      <w:proofErr w:type="spellEnd"/>
      <w:r>
        <w:t xml:space="preserve"> auch den </w:t>
      </w:r>
      <w:proofErr w:type="spellStart"/>
      <w:r>
        <w:t>zorn</w:t>
      </w:r>
      <w:proofErr w:type="spellEnd"/>
      <w:r>
        <w:t xml:space="preserve"> / </w:t>
      </w:r>
      <w:proofErr w:type="spellStart"/>
      <w:r>
        <w:t>haß</w:t>
      </w:r>
      <w:proofErr w:type="spellEnd"/>
      <w:r>
        <w:t xml:space="preserve"> / und den </w:t>
      </w:r>
      <w:proofErr w:type="spellStart"/>
      <w:r>
        <w:t>widerwillen</w:t>
      </w:r>
      <w:proofErr w:type="spellEnd"/>
      <w:r>
        <w:t xml:space="preserve"> gegen unserm </w:t>
      </w:r>
      <w:proofErr w:type="spellStart"/>
      <w:r>
        <w:t>naechsten</w:t>
      </w:r>
      <w:proofErr w:type="spellEnd"/>
      <w:r>
        <w:t xml:space="preserve">? </w:t>
      </w:r>
    </w:p>
    <w:p w14:paraId="5976D64E" w14:textId="77777777" w:rsidR="006662CA" w:rsidRDefault="006662CA" w:rsidP="006662CA">
      <w:pPr>
        <w:pStyle w:val="StandardWeb"/>
      </w:pPr>
      <w:proofErr w:type="spellStart"/>
      <w:r>
        <w:t>Ant</w:t>
      </w:r>
      <w:proofErr w:type="spellEnd"/>
      <w:r>
        <w:t>.</w:t>
      </w:r>
      <w:r>
        <w:br/>
        <w:t xml:space="preserve">Ja / Christus sagt </w:t>
      </w:r>
      <w:proofErr w:type="spellStart"/>
      <w:r>
        <w:t>selbs</w:t>
      </w:r>
      <w:proofErr w:type="spellEnd"/>
      <w:r>
        <w:t xml:space="preserve"> an </w:t>
      </w:r>
      <w:proofErr w:type="spellStart"/>
      <w:r>
        <w:t>gemeltem</w:t>
      </w:r>
      <w:proofErr w:type="spellEnd"/>
      <w:r>
        <w:t xml:space="preserve"> </w:t>
      </w:r>
      <w:proofErr w:type="spellStart"/>
      <w:r>
        <w:t>ort</w:t>
      </w:r>
      <w:proofErr w:type="spellEnd"/>
      <w:r>
        <w:t xml:space="preserve"> / und 1. Johan. 2. spricht Johannes / welcher sein </w:t>
      </w:r>
      <w:proofErr w:type="spellStart"/>
      <w:r>
        <w:t>bruder</w:t>
      </w:r>
      <w:proofErr w:type="spellEnd"/>
      <w:r>
        <w:t xml:space="preserve"> haßt / der ist </w:t>
      </w:r>
      <w:proofErr w:type="spellStart"/>
      <w:r>
        <w:t>ain</w:t>
      </w:r>
      <w:proofErr w:type="spellEnd"/>
      <w:r>
        <w:t xml:space="preserve"> todt </w:t>
      </w:r>
      <w:proofErr w:type="spellStart"/>
      <w:r>
        <w:t>schlaeger</w:t>
      </w:r>
      <w:proofErr w:type="spellEnd"/>
      <w:r>
        <w:t xml:space="preserve">. Es </w:t>
      </w:r>
      <w:proofErr w:type="spellStart"/>
      <w:r>
        <w:t>hilfft</w:t>
      </w:r>
      <w:proofErr w:type="spellEnd"/>
      <w:r>
        <w:t xml:space="preserve"> vor Gott </w:t>
      </w:r>
      <w:proofErr w:type="spellStart"/>
      <w:r>
        <w:t>nitt</w:t>
      </w:r>
      <w:proofErr w:type="spellEnd"/>
      <w:r>
        <w:t xml:space="preserve"> / das man der </w:t>
      </w:r>
      <w:proofErr w:type="spellStart"/>
      <w:r>
        <w:t>faust</w:t>
      </w:r>
      <w:proofErr w:type="spellEnd"/>
      <w:r>
        <w:t xml:space="preserve"> wert / weil die </w:t>
      </w:r>
      <w:proofErr w:type="spellStart"/>
      <w:r>
        <w:t>vergifft</w:t>
      </w:r>
      <w:proofErr w:type="spellEnd"/>
      <w:r>
        <w:t xml:space="preserve"> </w:t>
      </w:r>
      <w:proofErr w:type="spellStart"/>
      <w:r>
        <w:t>wurtzel</w:t>
      </w:r>
      <w:proofErr w:type="spellEnd"/>
      <w:r>
        <w:t xml:space="preserve"> / der </w:t>
      </w:r>
      <w:proofErr w:type="spellStart"/>
      <w:r>
        <w:t>zorn</w:t>
      </w:r>
      <w:proofErr w:type="spellEnd"/>
      <w:r>
        <w:t xml:space="preserve"> im </w:t>
      </w:r>
      <w:proofErr w:type="spellStart"/>
      <w:r>
        <w:t>hertzen</w:t>
      </w:r>
      <w:proofErr w:type="spellEnd"/>
      <w:r>
        <w:t xml:space="preserve"> steckt / dann Gott ist </w:t>
      </w:r>
      <w:proofErr w:type="spellStart"/>
      <w:r>
        <w:t>ain</w:t>
      </w:r>
      <w:proofErr w:type="spellEnd"/>
      <w:r>
        <w:t xml:space="preserve"> </w:t>
      </w:r>
      <w:proofErr w:type="spellStart"/>
      <w:r>
        <w:t>hertzkündiger</w:t>
      </w:r>
      <w:proofErr w:type="spellEnd"/>
      <w:r>
        <w:t xml:space="preserve"> / </w:t>
      </w:r>
      <w:proofErr w:type="spellStart"/>
      <w:r>
        <w:t>sicht</w:t>
      </w:r>
      <w:proofErr w:type="spellEnd"/>
      <w:r>
        <w:t xml:space="preserve"> in </w:t>
      </w:r>
      <w:proofErr w:type="spellStart"/>
      <w:r>
        <w:t>grund</w:t>
      </w:r>
      <w:proofErr w:type="spellEnd"/>
      <w:r>
        <w:t xml:space="preserve"> der </w:t>
      </w:r>
      <w:proofErr w:type="spellStart"/>
      <w:r>
        <w:t>haimlichen</w:t>
      </w:r>
      <w:proofErr w:type="spellEnd"/>
      <w:r>
        <w:t xml:space="preserve"> </w:t>
      </w:r>
      <w:proofErr w:type="spellStart"/>
      <w:r>
        <w:t>gedancken</w:t>
      </w:r>
      <w:proofErr w:type="spellEnd"/>
      <w:r>
        <w:t xml:space="preserve"> und </w:t>
      </w:r>
      <w:proofErr w:type="spellStart"/>
      <w:r>
        <w:t>begirden</w:t>
      </w:r>
      <w:proofErr w:type="spellEnd"/>
      <w:r>
        <w:t xml:space="preserve">. </w:t>
      </w:r>
      <w:proofErr w:type="spellStart"/>
      <w:r>
        <w:t>Darumb</w:t>
      </w:r>
      <w:proofErr w:type="spellEnd"/>
      <w:r>
        <w:t xml:space="preserve"> </w:t>
      </w:r>
      <w:proofErr w:type="spellStart"/>
      <w:r>
        <w:t>werdem</w:t>
      </w:r>
      <w:proofErr w:type="spellEnd"/>
      <w:r>
        <w:t xml:space="preserve"> </w:t>
      </w:r>
      <w:proofErr w:type="spellStart"/>
      <w:r>
        <w:t>gebott</w:t>
      </w:r>
      <w:proofErr w:type="spellEnd"/>
      <w:r>
        <w:t xml:space="preserve"> und andern recht und der die </w:t>
      </w:r>
      <w:proofErr w:type="spellStart"/>
      <w:r>
        <w:t>augen</w:t>
      </w:r>
      <w:proofErr w:type="spellEnd"/>
      <w:r>
        <w:t xml:space="preserve"> </w:t>
      </w:r>
      <w:proofErr w:type="spellStart"/>
      <w:r>
        <w:t>sicht</w:t>
      </w:r>
      <w:proofErr w:type="spellEnd"/>
      <w:r>
        <w:t xml:space="preserve"> / der lernet das man dem </w:t>
      </w:r>
      <w:proofErr w:type="spellStart"/>
      <w:r>
        <w:t>hertzen</w:t>
      </w:r>
      <w:proofErr w:type="spellEnd"/>
      <w:r>
        <w:t xml:space="preserve"> </w:t>
      </w:r>
      <w:proofErr w:type="spellStart"/>
      <w:r>
        <w:t>weren</w:t>
      </w:r>
      <w:proofErr w:type="spellEnd"/>
      <w:r>
        <w:t xml:space="preserve"> muß / das ist / den </w:t>
      </w:r>
      <w:proofErr w:type="spellStart"/>
      <w:r>
        <w:t>gedancken</w:t>
      </w:r>
      <w:proofErr w:type="spellEnd"/>
      <w:r>
        <w:t xml:space="preserve"> </w:t>
      </w:r>
      <w:proofErr w:type="spellStart"/>
      <w:r>
        <w:t>unnd</w:t>
      </w:r>
      <w:proofErr w:type="spellEnd"/>
      <w:r>
        <w:t xml:space="preserve"> </w:t>
      </w:r>
      <w:proofErr w:type="spellStart"/>
      <w:r>
        <w:t>begirden</w:t>
      </w:r>
      <w:proofErr w:type="spellEnd"/>
      <w:r>
        <w:t xml:space="preserve"> / der </w:t>
      </w:r>
      <w:proofErr w:type="spellStart"/>
      <w:r>
        <w:t>zungen</w:t>
      </w:r>
      <w:proofErr w:type="spellEnd"/>
      <w:r>
        <w:t xml:space="preserve"> / der </w:t>
      </w:r>
      <w:proofErr w:type="spellStart"/>
      <w:r>
        <w:t>augen</w:t>
      </w:r>
      <w:proofErr w:type="spellEnd"/>
      <w:r>
        <w:t xml:space="preserve"> / den </w:t>
      </w:r>
      <w:proofErr w:type="spellStart"/>
      <w:r>
        <w:t>oren</w:t>
      </w:r>
      <w:proofErr w:type="spellEnd"/>
      <w:r>
        <w:t xml:space="preserve"> / </w:t>
      </w:r>
      <w:proofErr w:type="spellStart"/>
      <w:r>
        <w:t>unnd</w:t>
      </w:r>
      <w:proofErr w:type="spellEnd"/>
      <w:r>
        <w:t xml:space="preserve"> allem dem das sich zur </w:t>
      </w:r>
      <w:proofErr w:type="spellStart"/>
      <w:r>
        <w:t>sünd</w:t>
      </w:r>
      <w:proofErr w:type="spellEnd"/>
      <w:r>
        <w:t xml:space="preserve"> regt. </w:t>
      </w:r>
    </w:p>
    <w:p w14:paraId="3F0864DF" w14:textId="77777777" w:rsidR="006662CA" w:rsidRDefault="006662CA" w:rsidP="006662CA">
      <w:pPr>
        <w:pStyle w:val="StandardWeb"/>
      </w:pPr>
      <w:r>
        <w:rPr>
          <w:rStyle w:val="Fett"/>
        </w:rPr>
        <w:t xml:space="preserve">Frag. </w:t>
      </w:r>
      <w:r>
        <w:br/>
      </w:r>
      <w:proofErr w:type="spellStart"/>
      <w:r>
        <w:t>Warmit</w:t>
      </w:r>
      <w:proofErr w:type="spellEnd"/>
      <w:r>
        <w:t xml:space="preserve"> </w:t>
      </w:r>
      <w:proofErr w:type="spellStart"/>
      <w:r>
        <w:t>sündet</w:t>
      </w:r>
      <w:proofErr w:type="spellEnd"/>
      <w:r>
        <w:t xml:space="preserve"> man am </w:t>
      </w:r>
      <w:proofErr w:type="spellStart"/>
      <w:r>
        <w:t>maysten</w:t>
      </w:r>
      <w:proofErr w:type="spellEnd"/>
      <w:r>
        <w:t xml:space="preserve"> wider das </w:t>
      </w:r>
      <w:proofErr w:type="spellStart"/>
      <w:r>
        <w:t>gebott</w:t>
      </w:r>
      <w:proofErr w:type="spellEnd"/>
      <w:r>
        <w:t xml:space="preserve">? </w:t>
      </w:r>
    </w:p>
    <w:p w14:paraId="4012A67D" w14:textId="77777777" w:rsidR="006662CA" w:rsidRDefault="006662CA" w:rsidP="006662CA">
      <w:pPr>
        <w:pStyle w:val="StandardWeb"/>
      </w:pPr>
      <w:proofErr w:type="spellStart"/>
      <w:r>
        <w:t>Ant</w:t>
      </w:r>
      <w:proofErr w:type="spellEnd"/>
      <w:r>
        <w:t>.</w:t>
      </w:r>
      <w:r>
        <w:br/>
        <w:t xml:space="preserve">Wir haben </w:t>
      </w:r>
      <w:proofErr w:type="spellStart"/>
      <w:r>
        <w:t>ain</w:t>
      </w:r>
      <w:proofErr w:type="spellEnd"/>
      <w:r>
        <w:t xml:space="preserve"> </w:t>
      </w:r>
      <w:proofErr w:type="spellStart"/>
      <w:r>
        <w:t>klain</w:t>
      </w:r>
      <w:proofErr w:type="spellEnd"/>
      <w:r>
        <w:t xml:space="preserve"> gering </w:t>
      </w:r>
      <w:proofErr w:type="spellStart"/>
      <w:r>
        <w:t>glid</w:t>
      </w:r>
      <w:proofErr w:type="spellEnd"/>
      <w:r>
        <w:t xml:space="preserve"> / </w:t>
      </w:r>
      <w:proofErr w:type="spellStart"/>
      <w:r>
        <w:t>damitt</w:t>
      </w:r>
      <w:proofErr w:type="spellEnd"/>
      <w:r>
        <w:t xml:space="preserve"> wir </w:t>
      </w:r>
      <w:proofErr w:type="spellStart"/>
      <w:r>
        <w:t>taeglich</w:t>
      </w:r>
      <w:proofErr w:type="spellEnd"/>
      <w:r>
        <w:t xml:space="preserve"> wider das </w:t>
      </w:r>
      <w:proofErr w:type="spellStart"/>
      <w:r>
        <w:t>gebott</w:t>
      </w:r>
      <w:proofErr w:type="spellEnd"/>
      <w:r>
        <w:t xml:space="preserve"> </w:t>
      </w:r>
      <w:proofErr w:type="spellStart"/>
      <w:r>
        <w:t>handlen</w:t>
      </w:r>
      <w:proofErr w:type="spellEnd"/>
      <w:r>
        <w:t xml:space="preserve"> / Nemlich die </w:t>
      </w:r>
      <w:proofErr w:type="spellStart"/>
      <w:r>
        <w:t>zung</w:t>
      </w:r>
      <w:proofErr w:type="spellEnd"/>
      <w:r>
        <w:t xml:space="preserve"> / Es ist </w:t>
      </w:r>
      <w:proofErr w:type="spellStart"/>
      <w:r>
        <w:t>ain</w:t>
      </w:r>
      <w:proofErr w:type="spellEnd"/>
      <w:r>
        <w:t xml:space="preserve"> </w:t>
      </w:r>
      <w:proofErr w:type="spellStart"/>
      <w:r>
        <w:t>gemain</w:t>
      </w:r>
      <w:proofErr w:type="spellEnd"/>
      <w:r>
        <w:t xml:space="preserve"> </w:t>
      </w:r>
      <w:proofErr w:type="spellStart"/>
      <w:r>
        <w:t>laster</w:t>
      </w:r>
      <w:proofErr w:type="spellEnd"/>
      <w:r>
        <w:t xml:space="preserve"> in aller </w:t>
      </w:r>
      <w:proofErr w:type="spellStart"/>
      <w:r>
        <w:t>welt</w:t>
      </w:r>
      <w:proofErr w:type="spellEnd"/>
      <w:r>
        <w:t xml:space="preserve"> / </w:t>
      </w:r>
      <w:proofErr w:type="spellStart"/>
      <w:r>
        <w:t>wa</w:t>
      </w:r>
      <w:proofErr w:type="spellEnd"/>
      <w:r>
        <w:t xml:space="preserve"> nun </w:t>
      </w:r>
      <w:proofErr w:type="spellStart"/>
      <w:r>
        <w:t>wzen</w:t>
      </w:r>
      <w:proofErr w:type="spellEnd"/>
      <w:r>
        <w:t xml:space="preserve"> oder </w:t>
      </w:r>
      <w:proofErr w:type="spellStart"/>
      <w:r>
        <w:t>drey</w:t>
      </w:r>
      <w:proofErr w:type="spellEnd"/>
      <w:r>
        <w:t xml:space="preserve"> </w:t>
      </w:r>
      <w:proofErr w:type="spellStart"/>
      <w:r>
        <w:t>zusamen</w:t>
      </w:r>
      <w:proofErr w:type="spellEnd"/>
      <w:r>
        <w:t xml:space="preserve"> kommen / da ist die erst </w:t>
      </w:r>
      <w:proofErr w:type="spellStart"/>
      <w:r>
        <w:t>red</w:t>
      </w:r>
      <w:proofErr w:type="spellEnd"/>
      <w:r>
        <w:t xml:space="preserve"> / den </w:t>
      </w:r>
      <w:proofErr w:type="spellStart"/>
      <w:r>
        <w:t>naechsten</w:t>
      </w:r>
      <w:proofErr w:type="spellEnd"/>
      <w:r>
        <w:t xml:space="preserve"> </w:t>
      </w:r>
      <w:proofErr w:type="spellStart"/>
      <w:r>
        <w:t>auß</w:t>
      </w:r>
      <w:proofErr w:type="spellEnd"/>
      <w:r>
        <w:t xml:space="preserve"> zu richten / </w:t>
      </w:r>
      <w:proofErr w:type="spellStart"/>
      <w:r>
        <w:t>jm</w:t>
      </w:r>
      <w:proofErr w:type="spellEnd"/>
      <w:r>
        <w:t xml:space="preserve"> übel zu reden / und all sein thun zum </w:t>
      </w:r>
      <w:proofErr w:type="spellStart"/>
      <w:r>
        <w:t>ergsten</w:t>
      </w:r>
      <w:proofErr w:type="spellEnd"/>
      <w:r>
        <w:t xml:space="preserve"> </w:t>
      </w:r>
      <w:proofErr w:type="spellStart"/>
      <w:r>
        <w:t>außlegen</w:t>
      </w:r>
      <w:proofErr w:type="spellEnd"/>
      <w:r>
        <w:t xml:space="preserve"> / Da </w:t>
      </w:r>
      <w:proofErr w:type="spellStart"/>
      <w:r>
        <w:t>zeücht</w:t>
      </w:r>
      <w:proofErr w:type="spellEnd"/>
      <w:r>
        <w:t xml:space="preserve"> man herfür / was man </w:t>
      </w:r>
      <w:proofErr w:type="spellStart"/>
      <w:r>
        <w:t>boeß</w:t>
      </w:r>
      <w:proofErr w:type="spellEnd"/>
      <w:r>
        <w:t xml:space="preserve"> von </w:t>
      </w:r>
      <w:proofErr w:type="spellStart"/>
      <w:r>
        <w:t>jm</w:t>
      </w:r>
      <w:proofErr w:type="spellEnd"/>
      <w:r>
        <w:t xml:space="preserve"> </w:t>
      </w:r>
      <w:proofErr w:type="spellStart"/>
      <w:r>
        <w:t>wayst</w:t>
      </w:r>
      <w:proofErr w:type="spellEnd"/>
      <w:r>
        <w:t xml:space="preserve"> / und </w:t>
      </w:r>
      <w:proofErr w:type="spellStart"/>
      <w:r>
        <w:t>geschweygt</w:t>
      </w:r>
      <w:proofErr w:type="spellEnd"/>
      <w:r>
        <w:t xml:space="preserve"> was er sein leben lang </w:t>
      </w:r>
      <w:proofErr w:type="spellStart"/>
      <w:r>
        <w:t>gutts</w:t>
      </w:r>
      <w:proofErr w:type="spellEnd"/>
      <w:r>
        <w:t xml:space="preserve"> </w:t>
      </w:r>
      <w:proofErr w:type="spellStart"/>
      <w:r>
        <w:t>gethon</w:t>
      </w:r>
      <w:proofErr w:type="spellEnd"/>
      <w:r>
        <w:t xml:space="preserve"> </w:t>
      </w:r>
      <w:proofErr w:type="spellStart"/>
      <w:r>
        <w:t>hatt</w:t>
      </w:r>
      <w:proofErr w:type="spellEnd"/>
      <w:r>
        <w:t xml:space="preserve"> / </w:t>
      </w:r>
      <w:proofErr w:type="spellStart"/>
      <w:r>
        <w:t>wa</w:t>
      </w:r>
      <w:proofErr w:type="spellEnd"/>
      <w:r>
        <w:t xml:space="preserve"> </w:t>
      </w:r>
      <w:proofErr w:type="spellStart"/>
      <w:r>
        <w:t>ain</w:t>
      </w:r>
      <w:proofErr w:type="spellEnd"/>
      <w:r>
        <w:t xml:space="preserve"> Christ da </w:t>
      </w:r>
      <w:proofErr w:type="spellStart"/>
      <w:r>
        <w:t>nit</w:t>
      </w:r>
      <w:proofErr w:type="spellEnd"/>
      <w:r>
        <w:t xml:space="preserve"> für sich </w:t>
      </w:r>
      <w:proofErr w:type="spellStart"/>
      <w:r>
        <w:t>sicht</w:t>
      </w:r>
      <w:proofErr w:type="spellEnd"/>
      <w:r>
        <w:t xml:space="preserve"> / so </w:t>
      </w:r>
      <w:proofErr w:type="spellStart"/>
      <w:r>
        <w:t>wirt</w:t>
      </w:r>
      <w:proofErr w:type="spellEnd"/>
      <w:r>
        <w:t xml:space="preserve"> er vor Gott </w:t>
      </w:r>
      <w:proofErr w:type="spellStart"/>
      <w:r>
        <w:t>ain</w:t>
      </w:r>
      <w:proofErr w:type="spellEnd"/>
      <w:r>
        <w:t xml:space="preserve"> </w:t>
      </w:r>
      <w:proofErr w:type="spellStart"/>
      <w:r>
        <w:t>groesserer</w:t>
      </w:r>
      <w:proofErr w:type="spellEnd"/>
      <w:r>
        <w:t xml:space="preserve"> </w:t>
      </w:r>
      <w:proofErr w:type="spellStart"/>
      <w:r>
        <w:t>todtschlaeger</w:t>
      </w:r>
      <w:proofErr w:type="spellEnd"/>
      <w:r>
        <w:t xml:space="preserve"> und </w:t>
      </w:r>
      <w:proofErr w:type="spellStart"/>
      <w:r>
        <w:t>moerder</w:t>
      </w:r>
      <w:proofErr w:type="spellEnd"/>
      <w:r>
        <w:t xml:space="preserve"> / dann </w:t>
      </w:r>
      <w:proofErr w:type="spellStart"/>
      <w:r>
        <w:t>ainer</w:t>
      </w:r>
      <w:proofErr w:type="spellEnd"/>
      <w:r>
        <w:t xml:space="preserve"> der mit der that </w:t>
      </w:r>
      <w:proofErr w:type="spellStart"/>
      <w:r>
        <w:t>ain</w:t>
      </w:r>
      <w:proofErr w:type="spellEnd"/>
      <w:r>
        <w:t xml:space="preserve"> </w:t>
      </w:r>
      <w:proofErr w:type="spellStart"/>
      <w:r>
        <w:t>todschlaeger</w:t>
      </w:r>
      <w:proofErr w:type="spellEnd"/>
      <w:r>
        <w:t xml:space="preserve"> ist / </w:t>
      </w:r>
      <w:proofErr w:type="spellStart"/>
      <w:r>
        <w:t>darumb</w:t>
      </w:r>
      <w:proofErr w:type="spellEnd"/>
      <w:r>
        <w:t xml:space="preserve"> </w:t>
      </w:r>
      <w:proofErr w:type="spellStart"/>
      <w:r>
        <w:t>soltu</w:t>
      </w:r>
      <w:proofErr w:type="spellEnd"/>
      <w:r>
        <w:t xml:space="preserve"> </w:t>
      </w:r>
      <w:proofErr w:type="spellStart"/>
      <w:r>
        <w:t>gedencken</w:t>
      </w:r>
      <w:proofErr w:type="spellEnd"/>
      <w:r>
        <w:t xml:space="preserve"> / die </w:t>
      </w:r>
      <w:proofErr w:type="spellStart"/>
      <w:r>
        <w:t>zung</w:t>
      </w:r>
      <w:proofErr w:type="spellEnd"/>
      <w:r>
        <w:t xml:space="preserve"> ist mir von Gott geben / meinem </w:t>
      </w:r>
      <w:proofErr w:type="spellStart"/>
      <w:r>
        <w:t>naechsten</w:t>
      </w:r>
      <w:proofErr w:type="spellEnd"/>
      <w:r>
        <w:t xml:space="preserve"> </w:t>
      </w:r>
      <w:proofErr w:type="spellStart"/>
      <w:r>
        <w:t>damitt</w:t>
      </w:r>
      <w:proofErr w:type="spellEnd"/>
      <w:r>
        <w:t xml:space="preserve"> zudienen / </w:t>
      </w:r>
      <w:proofErr w:type="spellStart"/>
      <w:r>
        <w:t>jm</w:t>
      </w:r>
      <w:proofErr w:type="spellEnd"/>
      <w:r>
        <w:t xml:space="preserve"> </w:t>
      </w:r>
      <w:proofErr w:type="spellStart"/>
      <w:r>
        <w:t>nutzlich</w:t>
      </w:r>
      <w:proofErr w:type="spellEnd"/>
      <w:r>
        <w:t xml:space="preserve"> </w:t>
      </w:r>
      <w:proofErr w:type="spellStart"/>
      <w:r>
        <w:t>zusein</w:t>
      </w:r>
      <w:proofErr w:type="spellEnd"/>
      <w:r>
        <w:t xml:space="preserve"> / und </w:t>
      </w:r>
      <w:proofErr w:type="spellStart"/>
      <w:r>
        <w:t>jn</w:t>
      </w:r>
      <w:proofErr w:type="spellEnd"/>
      <w:r>
        <w:t xml:space="preserve"> </w:t>
      </w:r>
      <w:proofErr w:type="spellStart"/>
      <w:r>
        <w:t>zuversprechen</w:t>
      </w:r>
      <w:proofErr w:type="spellEnd"/>
      <w:r>
        <w:t xml:space="preserve"> / </w:t>
      </w:r>
      <w:proofErr w:type="spellStart"/>
      <w:r>
        <w:t>darumb</w:t>
      </w:r>
      <w:proofErr w:type="spellEnd"/>
      <w:r>
        <w:t xml:space="preserve"> will ich </w:t>
      </w:r>
      <w:proofErr w:type="spellStart"/>
      <w:r>
        <w:t>sy</w:t>
      </w:r>
      <w:proofErr w:type="spellEnd"/>
      <w:r>
        <w:t xml:space="preserve"> meinem </w:t>
      </w:r>
      <w:proofErr w:type="spellStart"/>
      <w:r>
        <w:t>naechsten</w:t>
      </w:r>
      <w:proofErr w:type="spellEnd"/>
      <w:r>
        <w:t xml:space="preserve"> </w:t>
      </w:r>
      <w:proofErr w:type="spellStart"/>
      <w:r>
        <w:t>nit</w:t>
      </w:r>
      <w:proofErr w:type="spellEnd"/>
      <w:r>
        <w:t xml:space="preserve"> zu schaden brauchen. </w:t>
      </w:r>
    </w:p>
    <w:p w14:paraId="2689DD55" w14:textId="77777777" w:rsidR="006662CA" w:rsidRDefault="006662CA" w:rsidP="006662CA">
      <w:pPr>
        <w:pStyle w:val="StandardWeb"/>
      </w:pPr>
      <w:r>
        <w:rPr>
          <w:rStyle w:val="Fett"/>
        </w:rPr>
        <w:t xml:space="preserve">Frag. </w:t>
      </w:r>
      <w:r>
        <w:br/>
        <w:t xml:space="preserve">Wie </w:t>
      </w:r>
      <w:proofErr w:type="spellStart"/>
      <w:r>
        <w:t>hayßt</w:t>
      </w:r>
      <w:proofErr w:type="spellEnd"/>
      <w:r>
        <w:t xml:space="preserve"> das sechst? </w:t>
      </w:r>
    </w:p>
    <w:p w14:paraId="11FCCA24" w14:textId="77777777" w:rsidR="006662CA" w:rsidRDefault="006662CA" w:rsidP="006662CA">
      <w:pPr>
        <w:pStyle w:val="StandardWeb"/>
      </w:pPr>
      <w:proofErr w:type="spellStart"/>
      <w:r>
        <w:t>Ant</w:t>
      </w:r>
      <w:proofErr w:type="spellEnd"/>
      <w:r>
        <w:t>.</w:t>
      </w:r>
      <w:r>
        <w:br/>
      </w:r>
      <w:r>
        <w:rPr>
          <w:rStyle w:val="Fett"/>
        </w:rPr>
        <w:t xml:space="preserve">Du </w:t>
      </w:r>
      <w:proofErr w:type="spellStart"/>
      <w:r>
        <w:rPr>
          <w:rStyle w:val="Fett"/>
        </w:rPr>
        <w:t>solt</w:t>
      </w:r>
      <w:proofErr w:type="spellEnd"/>
      <w:r>
        <w:rPr>
          <w:rStyle w:val="Fett"/>
        </w:rPr>
        <w:t xml:space="preserve"> </w:t>
      </w:r>
      <w:proofErr w:type="spellStart"/>
      <w:r>
        <w:rPr>
          <w:rStyle w:val="Fett"/>
        </w:rPr>
        <w:t>nit</w:t>
      </w:r>
      <w:proofErr w:type="spellEnd"/>
      <w:r>
        <w:rPr>
          <w:rStyle w:val="Fett"/>
        </w:rPr>
        <w:t xml:space="preserve"> </w:t>
      </w:r>
      <w:proofErr w:type="spellStart"/>
      <w:r>
        <w:rPr>
          <w:rStyle w:val="Fett"/>
        </w:rPr>
        <w:t>Eebrechen</w:t>
      </w:r>
      <w:proofErr w:type="spellEnd"/>
      <w:r>
        <w:rPr>
          <w:rStyle w:val="Fett"/>
        </w:rPr>
        <w:t>.</w:t>
      </w:r>
      <w:r>
        <w:t xml:space="preserve"> </w:t>
      </w:r>
    </w:p>
    <w:p w14:paraId="29E38CC3" w14:textId="77777777" w:rsidR="006662CA" w:rsidRDefault="006662CA" w:rsidP="006662CA">
      <w:pPr>
        <w:pStyle w:val="StandardWeb"/>
      </w:pPr>
      <w:r>
        <w:rPr>
          <w:rStyle w:val="Fett"/>
        </w:rPr>
        <w:t xml:space="preserve">Frag. </w:t>
      </w:r>
      <w:r>
        <w:br/>
        <w:t xml:space="preserve">Ist </w:t>
      </w:r>
      <w:proofErr w:type="spellStart"/>
      <w:r>
        <w:t>allain</w:t>
      </w:r>
      <w:proofErr w:type="spellEnd"/>
      <w:r>
        <w:t xml:space="preserve"> der </w:t>
      </w:r>
      <w:proofErr w:type="spellStart"/>
      <w:r>
        <w:t>Eebruch</w:t>
      </w:r>
      <w:proofErr w:type="spellEnd"/>
      <w:r>
        <w:t xml:space="preserve"> verboten / und </w:t>
      </w:r>
      <w:proofErr w:type="spellStart"/>
      <w:r>
        <w:t>nit</w:t>
      </w:r>
      <w:proofErr w:type="spellEnd"/>
      <w:r>
        <w:t xml:space="preserve"> die Hurerey? </w:t>
      </w:r>
    </w:p>
    <w:p w14:paraId="199BEBD6" w14:textId="77777777" w:rsidR="006662CA" w:rsidRDefault="006662CA" w:rsidP="006662CA">
      <w:pPr>
        <w:pStyle w:val="StandardWeb"/>
      </w:pPr>
      <w:proofErr w:type="spellStart"/>
      <w:r>
        <w:t>Ant</w:t>
      </w:r>
      <w:proofErr w:type="spellEnd"/>
      <w:r>
        <w:t>.</w:t>
      </w:r>
      <w:r>
        <w:br/>
        <w:t xml:space="preserve">Es </w:t>
      </w:r>
      <w:proofErr w:type="spellStart"/>
      <w:r>
        <w:t>wirt</w:t>
      </w:r>
      <w:proofErr w:type="spellEnd"/>
      <w:r>
        <w:t xml:space="preserve"> hie die Hurerey / und alle </w:t>
      </w:r>
      <w:proofErr w:type="spellStart"/>
      <w:r>
        <w:t>unraynigkait</w:t>
      </w:r>
      <w:proofErr w:type="spellEnd"/>
      <w:r>
        <w:t xml:space="preserve"> </w:t>
      </w:r>
      <w:proofErr w:type="spellStart"/>
      <w:r>
        <w:t>verbotten</w:t>
      </w:r>
      <w:proofErr w:type="spellEnd"/>
      <w:r>
        <w:t xml:space="preserve"> / Dann Moses braucht in </w:t>
      </w:r>
      <w:proofErr w:type="spellStart"/>
      <w:r>
        <w:t>Hebraisch</w:t>
      </w:r>
      <w:proofErr w:type="spellEnd"/>
      <w:r>
        <w:t xml:space="preserve"> das </w:t>
      </w:r>
      <w:proofErr w:type="spellStart"/>
      <w:r>
        <w:t>woertlin</w:t>
      </w:r>
      <w:proofErr w:type="spellEnd"/>
      <w:r>
        <w:t xml:space="preserve"> </w:t>
      </w:r>
      <w:proofErr w:type="spellStart"/>
      <w:r>
        <w:t>Thineaph</w:t>
      </w:r>
      <w:proofErr w:type="spellEnd"/>
      <w:r>
        <w:t xml:space="preserve"> / das </w:t>
      </w:r>
      <w:proofErr w:type="spellStart"/>
      <w:r>
        <w:t>hayßt</w:t>
      </w:r>
      <w:proofErr w:type="spellEnd"/>
      <w:r>
        <w:t xml:space="preserve"> </w:t>
      </w:r>
      <w:proofErr w:type="spellStart"/>
      <w:r>
        <w:t>unkeüschen</w:t>
      </w:r>
      <w:proofErr w:type="spellEnd"/>
      <w:r>
        <w:t xml:space="preserve"> / </w:t>
      </w:r>
      <w:proofErr w:type="spellStart"/>
      <w:r>
        <w:t>darunder</w:t>
      </w:r>
      <w:proofErr w:type="spellEnd"/>
      <w:r>
        <w:t xml:space="preserve"> auch die </w:t>
      </w:r>
      <w:proofErr w:type="spellStart"/>
      <w:r>
        <w:t>hurerey</w:t>
      </w:r>
      <w:proofErr w:type="spellEnd"/>
      <w:r>
        <w:t xml:space="preserve"> begriffen ist. Darzu spricht Paul. </w:t>
      </w:r>
      <w:proofErr w:type="spellStart"/>
      <w:r>
        <w:t>Ephe</w:t>
      </w:r>
      <w:proofErr w:type="spellEnd"/>
      <w:r>
        <w:t xml:space="preserve">. 5. Hurerey </w:t>
      </w:r>
      <w:proofErr w:type="spellStart"/>
      <w:r>
        <w:t>unnd</w:t>
      </w:r>
      <w:proofErr w:type="spellEnd"/>
      <w:r>
        <w:t xml:space="preserve"> alle </w:t>
      </w:r>
      <w:proofErr w:type="spellStart"/>
      <w:r>
        <w:t>unrainigkait</w:t>
      </w:r>
      <w:proofErr w:type="spellEnd"/>
      <w:r>
        <w:t xml:space="preserve"> soll auch </w:t>
      </w:r>
      <w:proofErr w:type="spellStart"/>
      <w:r>
        <w:t>nitt</w:t>
      </w:r>
      <w:proofErr w:type="spellEnd"/>
      <w:r>
        <w:t xml:space="preserve"> genennt werden </w:t>
      </w:r>
      <w:proofErr w:type="spellStart"/>
      <w:r>
        <w:t>under</w:t>
      </w:r>
      <w:proofErr w:type="spellEnd"/>
      <w:r>
        <w:t xml:space="preserve"> euch / Wir sollen </w:t>
      </w:r>
      <w:proofErr w:type="spellStart"/>
      <w:r>
        <w:t>nit</w:t>
      </w:r>
      <w:proofErr w:type="spellEnd"/>
      <w:r>
        <w:t xml:space="preserve"> </w:t>
      </w:r>
      <w:proofErr w:type="spellStart"/>
      <w:r>
        <w:t>unkeüsch</w:t>
      </w:r>
      <w:proofErr w:type="spellEnd"/>
      <w:r>
        <w:t xml:space="preserve"> sein mit dem </w:t>
      </w:r>
      <w:proofErr w:type="spellStart"/>
      <w:r>
        <w:t>hertzen</w:t>
      </w:r>
      <w:proofErr w:type="spellEnd"/>
      <w:r>
        <w:t xml:space="preserve"> Math. 5. Mit den </w:t>
      </w:r>
      <w:proofErr w:type="spellStart"/>
      <w:r>
        <w:t>augen</w:t>
      </w:r>
      <w:proofErr w:type="spellEnd"/>
      <w:r>
        <w:t xml:space="preserve"> Math. 18. Mit worten Col. 3. Mit der that / </w:t>
      </w:r>
      <w:proofErr w:type="spellStart"/>
      <w:r>
        <w:t>darvon</w:t>
      </w:r>
      <w:proofErr w:type="spellEnd"/>
      <w:r>
        <w:t xml:space="preserve"> auch das gebot </w:t>
      </w:r>
      <w:proofErr w:type="spellStart"/>
      <w:r>
        <w:t>redt</w:t>
      </w:r>
      <w:proofErr w:type="spellEnd"/>
      <w:r>
        <w:t xml:space="preserve">. In summa / wir sollen </w:t>
      </w:r>
      <w:proofErr w:type="spellStart"/>
      <w:r>
        <w:t>ain</w:t>
      </w:r>
      <w:proofErr w:type="spellEnd"/>
      <w:r>
        <w:t xml:space="preserve"> züchtigen </w:t>
      </w:r>
      <w:proofErr w:type="spellStart"/>
      <w:r>
        <w:t>keüschen</w:t>
      </w:r>
      <w:proofErr w:type="spellEnd"/>
      <w:r>
        <w:t xml:space="preserve"> </w:t>
      </w:r>
      <w:proofErr w:type="spellStart"/>
      <w:r>
        <w:t>wandel</w:t>
      </w:r>
      <w:proofErr w:type="spellEnd"/>
      <w:r>
        <w:t xml:space="preserve"> haben / in </w:t>
      </w:r>
      <w:proofErr w:type="spellStart"/>
      <w:r>
        <w:t>gedancken</w:t>
      </w:r>
      <w:proofErr w:type="spellEnd"/>
      <w:r>
        <w:t xml:space="preserve"> / geberden / </w:t>
      </w:r>
      <w:proofErr w:type="spellStart"/>
      <w:r>
        <w:t>wortten</w:t>
      </w:r>
      <w:proofErr w:type="spellEnd"/>
      <w:r>
        <w:t xml:space="preserve"> </w:t>
      </w:r>
      <w:proofErr w:type="spellStart"/>
      <w:r>
        <w:t>unnd</w:t>
      </w:r>
      <w:proofErr w:type="spellEnd"/>
      <w:r>
        <w:t xml:space="preserve"> </w:t>
      </w:r>
      <w:proofErr w:type="spellStart"/>
      <w:r>
        <w:t>wercken</w:t>
      </w:r>
      <w:proofErr w:type="spellEnd"/>
      <w:r>
        <w:t xml:space="preserve">. Da soll sich </w:t>
      </w:r>
      <w:proofErr w:type="spellStart"/>
      <w:r>
        <w:t>ain</w:t>
      </w:r>
      <w:proofErr w:type="spellEnd"/>
      <w:r>
        <w:t xml:space="preserve"> </w:t>
      </w:r>
      <w:proofErr w:type="spellStart"/>
      <w:r>
        <w:t>yeder</w:t>
      </w:r>
      <w:proofErr w:type="spellEnd"/>
      <w:r>
        <w:t xml:space="preserve"> Christ / sonderlich die </w:t>
      </w:r>
      <w:proofErr w:type="spellStart"/>
      <w:r>
        <w:t>jugen</w:t>
      </w:r>
      <w:proofErr w:type="spellEnd"/>
      <w:r>
        <w:t xml:space="preserve"> / </w:t>
      </w:r>
      <w:proofErr w:type="spellStart"/>
      <w:r>
        <w:t>hueten</w:t>
      </w:r>
      <w:proofErr w:type="spellEnd"/>
      <w:r>
        <w:t xml:space="preserve"> / das </w:t>
      </w:r>
      <w:proofErr w:type="spellStart"/>
      <w:r>
        <w:t>sy</w:t>
      </w:r>
      <w:proofErr w:type="spellEnd"/>
      <w:r>
        <w:t xml:space="preserve"> </w:t>
      </w:r>
      <w:proofErr w:type="spellStart"/>
      <w:r>
        <w:t>nit</w:t>
      </w:r>
      <w:proofErr w:type="spellEnd"/>
      <w:r>
        <w:t xml:space="preserve"> in die </w:t>
      </w:r>
      <w:proofErr w:type="spellStart"/>
      <w:r>
        <w:t>bueberey</w:t>
      </w:r>
      <w:proofErr w:type="spellEnd"/>
      <w:r>
        <w:t xml:space="preserve"> fallen / wir sollen </w:t>
      </w:r>
      <w:proofErr w:type="spellStart"/>
      <w:r>
        <w:t>meyden</w:t>
      </w:r>
      <w:proofErr w:type="spellEnd"/>
      <w:r>
        <w:t xml:space="preserve"> die </w:t>
      </w:r>
      <w:proofErr w:type="spellStart"/>
      <w:r>
        <w:t>geselschafft</w:t>
      </w:r>
      <w:proofErr w:type="spellEnd"/>
      <w:r>
        <w:t xml:space="preserve"> deren / die darinnen </w:t>
      </w:r>
      <w:proofErr w:type="spellStart"/>
      <w:r>
        <w:t>versuncken</w:t>
      </w:r>
      <w:proofErr w:type="spellEnd"/>
      <w:r>
        <w:t xml:space="preserve"> und </w:t>
      </w:r>
      <w:proofErr w:type="spellStart"/>
      <w:r>
        <w:t>ertruncken</w:t>
      </w:r>
      <w:proofErr w:type="spellEnd"/>
      <w:r>
        <w:t xml:space="preserve"> </w:t>
      </w:r>
      <w:proofErr w:type="spellStart"/>
      <w:r>
        <w:t>seind</w:t>
      </w:r>
      <w:proofErr w:type="spellEnd"/>
      <w:r>
        <w:t xml:space="preserve">. Sonder uns zu züchtigen / </w:t>
      </w:r>
      <w:proofErr w:type="spellStart"/>
      <w:r>
        <w:t>erbarn</w:t>
      </w:r>
      <w:proofErr w:type="spellEnd"/>
      <w:r>
        <w:t xml:space="preserve"> </w:t>
      </w:r>
      <w:proofErr w:type="spellStart"/>
      <w:r>
        <w:t>leütten</w:t>
      </w:r>
      <w:proofErr w:type="spellEnd"/>
      <w:r>
        <w:t xml:space="preserve"> gesellen / und Gott ernstlich </w:t>
      </w:r>
      <w:proofErr w:type="spellStart"/>
      <w:r>
        <w:t>umb</w:t>
      </w:r>
      <w:proofErr w:type="spellEnd"/>
      <w:r>
        <w:t xml:space="preserve"> </w:t>
      </w:r>
      <w:proofErr w:type="spellStart"/>
      <w:r>
        <w:t>hilff</w:t>
      </w:r>
      <w:proofErr w:type="spellEnd"/>
      <w:r>
        <w:t xml:space="preserve"> bitten / das wir den alten </w:t>
      </w:r>
      <w:proofErr w:type="spellStart"/>
      <w:r>
        <w:t>flayschlichen</w:t>
      </w:r>
      <w:proofErr w:type="spellEnd"/>
      <w:r>
        <w:t xml:space="preserve"> Adam in der </w:t>
      </w:r>
      <w:proofErr w:type="spellStart"/>
      <w:r>
        <w:t>zucht</w:t>
      </w:r>
      <w:proofErr w:type="spellEnd"/>
      <w:r>
        <w:t xml:space="preserve"> behalten </w:t>
      </w:r>
      <w:proofErr w:type="spellStart"/>
      <w:r>
        <w:t>mügen</w:t>
      </w:r>
      <w:proofErr w:type="spellEnd"/>
      <w:r>
        <w:t xml:space="preserve">. </w:t>
      </w:r>
      <w:proofErr w:type="spellStart"/>
      <w:r>
        <w:t>Wa</w:t>
      </w:r>
      <w:proofErr w:type="spellEnd"/>
      <w:r>
        <w:t xml:space="preserve"> uns Gott </w:t>
      </w:r>
      <w:proofErr w:type="spellStart"/>
      <w:r>
        <w:t>nit</w:t>
      </w:r>
      <w:proofErr w:type="spellEnd"/>
      <w:r>
        <w:t xml:space="preserve"> </w:t>
      </w:r>
      <w:proofErr w:type="spellStart"/>
      <w:r>
        <w:t>zuhilff</w:t>
      </w:r>
      <w:proofErr w:type="spellEnd"/>
      <w:r>
        <w:t xml:space="preserve"> </w:t>
      </w:r>
      <w:proofErr w:type="spellStart"/>
      <w:r>
        <w:t>kompt</w:t>
      </w:r>
      <w:proofErr w:type="spellEnd"/>
      <w:r>
        <w:t xml:space="preserve"> / und das </w:t>
      </w:r>
      <w:proofErr w:type="spellStart"/>
      <w:r>
        <w:t>unflaetig</w:t>
      </w:r>
      <w:proofErr w:type="spellEnd"/>
      <w:r>
        <w:t xml:space="preserve"> </w:t>
      </w:r>
      <w:proofErr w:type="spellStart"/>
      <w:r>
        <w:t>hertz</w:t>
      </w:r>
      <w:proofErr w:type="spellEnd"/>
      <w:r>
        <w:t xml:space="preserve"> </w:t>
      </w:r>
      <w:proofErr w:type="spellStart"/>
      <w:r>
        <w:t>rainiget</w:t>
      </w:r>
      <w:proofErr w:type="spellEnd"/>
      <w:r>
        <w:t xml:space="preserve"> / so </w:t>
      </w:r>
      <w:proofErr w:type="spellStart"/>
      <w:r>
        <w:t>muessen</w:t>
      </w:r>
      <w:proofErr w:type="spellEnd"/>
      <w:r>
        <w:t xml:space="preserve"> wir in dem </w:t>
      </w:r>
      <w:proofErr w:type="spellStart"/>
      <w:r>
        <w:t>laster</w:t>
      </w:r>
      <w:proofErr w:type="spellEnd"/>
      <w:r>
        <w:t xml:space="preserve"> verderben / Es ist </w:t>
      </w:r>
      <w:proofErr w:type="spellStart"/>
      <w:r>
        <w:t>gantz</w:t>
      </w:r>
      <w:proofErr w:type="spellEnd"/>
      <w:r>
        <w:t xml:space="preserve"> </w:t>
      </w:r>
      <w:proofErr w:type="spellStart"/>
      <w:r>
        <w:t>gemain</w:t>
      </w:r>
      <w:proofErr w:type="spellEnd"/>
      <w:r>
        <w:t xml:space="preserve"> in aller </w:t>
      </w:r>
      <w:proofErr w:type="spellStart"/>
      <w:r>
        <w:t>welt</w:t>
      </w:r>
      <w:proofErr w:type="spellEnd"/>
      <w:r>
        <w:t xml:space="preserve"> / </w:t>
      </w:r>
      <w:proofErr w:type="spellStart"/>
      <w:r>
        <w:t>verfuert</w:t>
      </w:r>
      <w:proofErr w:type="spellEnd"/>
      <w:r>
        <w:t xml:space="preserve"> </w:t>
      </w:r>
      <w:proofErr w:type="spellStart"/>
      <w:r>
        <w:t>ainer</w:t>
      </w:r>
      <w:proofErr w:type="spellEnd"/>
      <w:r>
        <w:t xml:space="preserve"> den andern / man hats für </w:t>
      </w:r>
      <w:proofErr w:type="spellStart"/>
      <w:r>
        <w:t>kain</w:t>
      </w:r>
      <w:proofErr w:type="spellEnd"/>
      <w:r>
        <w:t xml:space="preserve"> </w:t>
      </w:r>
      <w:proofErr w:type="spellStart"/>
      <w:r>
        <w:t>sünd</w:t>
      </w:r>
      <w:proofErr w:type="spellEnd"/>
      <w:r>
        <w:t xml:space="preserve"> noch </w:t>
      </w:r>
      <w:proofErr w:type="spellStart"/>
      <w:r>
        <w:t>schand</w:t>
      </w:r>
      <w:proofErr w:type="spellEnd"/>
      <w:r>
        <w:t xml:space="preserve"> </w:t>
      </w:r>
      <w:proofErr w:type="spellStart"/>
      <w:r>
        <w:t>mer</w:t>
      </w:r>
      <w:proofErr w:type="spellEnd"/>
      <w:r>
        <w:t xml:space="preserve"> / ja man </w:t>
      </w:r>
      <w:proofErr w:type="spellStart"/>
      <w:r>
        <w:t>ruempt</w:t>
      </w:r>
      <w:proofErr w:type="spellEnd"/>
      <w:r>
        <w:t xml:space="preserve"> sich der begangnen bubenstuck. Gott </w:t>
      </w:r>
      <w:proofErr w:type="spellStart"/>
      <w:r>
        <w:t>schweyget</w:t>
      </w:r>
      <w:proofErr w:type="spellEnd"/>
      <w:r>
        <w:t xml:space="preserve"> darzu biß sein </w:t>
      </w:r>
      <w:proofErr w:type="spellStart"/>
      <w:r>
        <w:t>zeyt</w:t>
      </w:r>
      <w:proofErr w:type="spellEnd"/>
      <w:r>
        <w:t xml:space="preserve"> </w:t>
      </w:r>
      <w:proofErr w:type="spellStart"/>
      <w:r>
        <w:t>kompt</w:t>
      </w:r>
      <w:proofErr w:type="spellEnd"/>
      <w:r>
        <w:t xml:space="preserve"> / so laßt er dann mit der straff sehen / das die </w:t>
      </w:r>
      <w:proofErr w:type="spellStart"/>
      <w:r>
        <w:t>sünd</w:t>
      </w:r>
      <w:proofErr w:type="spellEnd"/>
      <w:r>
        <w:t xml:space="preserve"> vor </w:t>
      </w:r>
      <w:proofErr w:type="spellStart"/>
      <w:r>
        <w:t>jm</w:t>
      </w:r>
      <w:proofErr w:type="spellEnd"/>
      <w:r>
        <w:t xml:space="preserve"> </w:t>
      </w:r>
      <w:proofErr w:type="spellStart"/>
      <w:r>
        <w:t>kain</w:t>
      </w:r>
      <w:proofErr w:type="spellEnd"/>
      <w:r>
        <w:t xml:space="preserve"> </w:t>
      </w:r>
      <w:proofErr w:type="spellStart"/>
      <w:r>
        <w:t>schertz</w:t>
      </w:r>
      <w:proofErr w:type="spellEnd"/>
      <w:r>
        <w:t xml:space="preserve"> ist / sonder </w:t>
      </w:r>
      <w:proofErr w:type="spellStart"/>
      <w:r>
        <w:t>ain</w:t>
      </w:r>
      <w:proofErr w:type="spellEnd"/>
      <w:r>
        <w:t xml:space="preserve"> grosser ernst / wie er dann </w:t>
      </w:r>
      <w:proofErr w:type="spellStart"/>
      <w:r>
        <w:t>mitt</w:t>
      </w:r>
      <w:proofErr w:type="spellEnd"/>
      <w:r>
        <w:t xml:space="preserve"> der straff </w:t>
      </w:r>
      <w:proofErr w:type="spellStart"/>
      <w:r>
        <w:t>beweyßt</w:t>
      </w:r>
      <w:proofErr w:type="spellEnd"/>
      <w:r>
        <w:t xml:space="preserve"> / und die </w:t>
      </w:r>
      <w:proofErr w:type="spellStart"/>
      <w:r>
        <w:t>schrifft</w:t>
      </w:r>
      <w:proofErr w:type="spellEnd"/>
      <w:r>
        <w:t xml:space="preserve"> des </w:t>
      </w:r>
      <w:proofErr w:type="spellStart"/>
      <w:r>
        <w:t>vol</w:t>
      </w:r>
      <w:proofErr w:type="spellEnd"/>
      <w:r>
        <w:t xml:space="preserve"> ist Gene. am 6. und 19. </w:t>
      </w:r>
      <w:proofErr w:type="spellStart"/>
      <w:r>
        <w:t>Judicum</w:t>
      </w:r>
      <w:proofErr w:type="spellEnd"/>
      <w:r>
        <w:t xml:space="preserve"> am 19. und 20. etc. </w:t>
      </w:r>
    </w:p>
    <w:p w14:paraId="0DB31FCD" w14:textId="77777777" w:rsidR="006662CA" w:rsidRDefault="006662CA" w:rsidP="006662CA">
      <w:pPr>
        <w:pStyle w:val="StandardWeb"/>
      </w:pPr>
      <w:r>
        <w:rPr>
          <w:rStyle w:val="Fett"/>
        </w:rPr>
        <w:t xml:space="preserve">Frag. </w:t>
      </w:r>
      <w:r>
        <w:br/>
        <w:t xml:space="preserve">Wie </w:t>
      </w:r>
      <w:proofErr w:type="spellStart"/>
      <w:r>
        <w:t>haißt</w:t>
      </w:r>
      <w:proofErr w:type="spellEnd"/>
      <w:r>
        <w:t xml:space="preserve"> das </w:t>
      </w:r>
      <w:proofErr w:type="spellStart"/>
      <w:r>
        <w:t>sibendt</w:t>
      </w:r>
      <w:proofErr w:type="spellEnd"/>
      <w:r>
        <w:t xml:space="preserve">? </w:t>
      </w:r>
    </w:p>
    <w:p w14:paraId="2BD7B1A6" w14:textId="77777777" w:rsidR="006662CA" w:rsidRDefault="006662CA" w:rsidP="006662CA">
      <w:pPr>
        <w:pStyle w:val="StandardWeb"/>
      </w:pPr>
      <w:proofErr w:type="spellStart"/>
      <w:r>
        <w:t>Ant</w:t>
      </w:r>
      <w:proofErr w:type="spellEnd"/>
      <w:r>
        <w:t>.</w:t>
      </w:r>
      <w:r>
        <w:br/>
      </w:r>
      <w:r>
        <w:rPr>
          <w:rStyle w:val="Fett"/>
        </w:rPr>
        <w:t xml:space="preserve">Du </w:t>
      </w:r>
      <w:proofErr w:type="spellStart"/>
      <w:r>
        <w:rPr>
          <w:rStyle w:val="Fett"/>
        </w:rPr>
        <w:t>solt</w:t>
      </w:r>
      <w:proofErr w:type="spellEnd"/>
      <w:r>
        <w:rPr>
          <w:rStyle w:val="Fett"/>
        </w:rPr>
        <w:t xml:space="preserve"> </w:t>
      </w:r>
      <w:proofErr w:type="spellStart"/>
      <w:r>
        <w:rPr>
          <w:rStyle w:val="Fett"/>
        </w:rPr>
        <w:t>nit</w:t>
      </w:r>
      <w:proofErr w:type="spellEnd"/>
      <w:r>
        <w:rPr>
          <w:rStyle w:val="Fett"/>
        </w:rPr>
        <w:t xml:space="preserve"> </w:t>
      </w:r>
      <w:proofErr w:type="spellStart"/>
      <w:r>
        <w:rPr>
          <w:rStyle w:val="Fett"/>
        </w:rPr>
        <w:t>Steelen</w:t>
      </w:r>
      <w:proofErr w:type="spellEnd"/>
      <w:r>
        <w:rPr>
          <w:rStyle w:val="Fett"/>
        </w:rPr>
        <w:t>.</w:t>
      </w:r>
      <w:r>
        <w:t xml:space="preserve"> </w:t>
      </w:r>
    </w:p>
    <w:p w14:paraId="0CC6ED4C"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 Du </w:t>
      </w:r>
      <w:proofErr w:type="spellStart"/>
      <w:r>
        <w:t>solt</w:t>
      </w:r>
      <w:proofErr w:type="spellEnd"/>
      <w:r>
        <w:t xml:space="preserve"> </w:t>
      </w:r>
      <w:proofErr w:type="spellStart"/>
      <w:r>
        <w:t>nit</w:t>
      </w:r>
      <w:proofErr w:type="spellEnd"/>
      <w:r>
        <w:t xml:space="preserve"> </w:t>
      </w:r>
      <w:proofErr w:type="spellStart"/>
      <w:r>
        <w:t>steelen</w:t>
      </w:r>
      <w:proofErr w:type="spellEnd"/>
      <w:r>
        <w:t xml:space="preserve">? </w:t>
      </w:r>
    </w:p>
    <w:p w14:paraId="468A34BB" w14:textId="77777777" w:rsidR="006662CA" w:rsidRDefault="006662CA" w:rsidP="006662CA">
      <w:pPr>
        <w:pStyle w:val="StandardWeb"/>
      </w:pPr>
      <w:proofErr w:type="spellStart"/>
      <w:r>
        <w:t>Ant</w:t>
      </w:r>
      <w:proofErr w:type="spellEnd"/>
      <w:r>
        <w:t>.</w:t>
      </w:r>
      <w:r>
        <w:br/>
        <w:t xml:space="preserve">Du </w:t>
      </w:r>
      <w:proofErr w:type="spellStart"/>
      <w:r>
        <w:t>solt</w:t>
      </w:r>
      <w:proofErr w:type="spellEnd"/>
      <w:r>
        <w:t xml:space="preserve"> </w:t>
      </w:r>
      <w:proofErr w:type="spellStart"/>
      <w:r>
        <w:t>niemandt</w:t>
      </w:r>
      <w:proofErr w:type="spellEnd"/>
      <w:r>
        <w:t xml:space="preserve"> das sein nehmen / noch </w:t>
      </w:r>
      <w:proofErr w:type="spellStart"/>
      <w:r>
        <w:t>überfortaylen</w:t>
      </w:r>
      <w:proofErr w:type="spellEnd"/>
      <w:r>
        <w:t xml:space="preserve"> im </w:t>
      </w:r>
      <w:proofErr w:type="spellStart"/>
      <w:r>
        <w:t>handel</w:t>
      </w:r>
      <w:proofErr w:type="spellEnd"/>
      <w:r>
        <w:t xml:space="preserve"> / </w:t>
      </w:r>
      <w:proofErr w:type="spellStart"/>
      <w:r>
        <w:t>mitt</w:t>
      </w:r>
      <w:proofErr w:type="spellEnd"/>
      <w:r>
        <w:t xml:space="preserve"> falscher Maß / Elen / Gewicht / und allem damit dein </w:t>
      </w:r>
      <w:proofErr w:type="spellStart"/>
      <w:r>
        <w:t>naechster</w:t>
      </w:r>
      <w:proofErr w:type="spellEnd"/>
      <w:r>
        <w:t xml:space="preserve"> übernommen mag werden / du </w:t>
      </w:r>
      <w:proofErr w:type="spellStart"/>
      <w:r>
        <w:t>solt</w:t>
      </w:r>
      <w:proofErr w:type="spellEnd"/>
      <w:r>
        <w:t xml:space="preserve"> dich deß deinen </w:t>
      </w:r>
      <w:proofErr w:type="spellStart"/>
      <w:r>
        <w:t>genuegen</w:t>
      </w:r>
      <w:proofErr w:type="spellEnd"/>
      <w:r>
        <w:t xml:space="preserve"> lassen / Gott </w:t>
      </w:r>
      <w:proofErr w:type="spellStart"/>
      <w:r>
        <w:t>kan</w:t>
      </w:r>
      <w:proofErr w:type="spellEnd"/>
      <w:r>
        <w:t xml:space="preserve"> dich </w:t>
      </w:r>
      <w:proofErr w:type="spellStart"/>
      <w:r>
        <w:t>wol</w:t>
      </w:r>
      <w:proofErr w:type="spellEnd"/>
      <w:r>
        <w:t xml:space="preserve"> on deines </w:t>
      </w:r>
      <w:proofErr w:type="spellStart"/>
      <w:r>
        <w:t>naechsten</w:t>
      </w:r>
      <w:proofErr w:type="spellEnd"/>
      <w:r>
        <w:t xml:space="preserve"> schaden </w:t>
      </w:r>
      <w:proofErr w:type="spellStart"/>
      <w:r>
        <w:t>erneren</w:t>
      </w:r>
      <w:proofErr w:type="spellEnd"/>
      <w:r>
        <w:t xml:space="preserve">. Wie nun </w:t>
      </w:r>
      <w:proofErr w:type="spellStart"/>
      <w:r>
        <w:t>got</w:t>
      </w:r>
      <w:proofErr w:type="spellEnd"/>
      <w:r>
        <w:t xml:space="preserve"> </w:t>
      </w:r>
      <w:proofErr w:type="spellStart"/>
      <w:r>
        <w:t>nit</w:t>
      </w:r>
      <w:proofErr w:type="spellEnd"/>
      <w:r>
        <w:t xml:space="preserve"> will / das wir unserm </w:t>
      </w:r>
      <w:proofErr w:type="spellStart"/>
      <w:r>
        <w:t>naechsten</w:t>
      </w:r>
      <w:proofErr w:type="spellEnd"/>
      <w:r>
        <w:t xml:space="preserve"> das sein nehmen / oder </w:t>
      </w:r>
      <w:proofErr w:type="spellStart"/>
      <w:r>
        <w:t>jn</w:t>
      </w:r>
      <w:proofErr w:type="spellEnd"/>
      <w:r>
        <w:t xml:space="preserve"> </w:t>
      </w:r>
      <w:proofErr w:type="spellStart"/>
      <w:r>
        <w:t>umb</w:t>
      </w:r>
      <w:proofErr w:type="spellEnd"/>
      <w:r>
        <w:t xml:space="preserve"> das sein bringen / Also will er auch das wir </w:t>
      </w:r>
      <w:proofErr w:type="spellStart"/>
      <w:r>
        <w:t>milt</w:t>
      </w:r>
      <w:proofErr w:type="spellEnd"/>
      <w:r>
        <w:t xml:space="preserve"> seyen / und </w:t>
      </w:r>
      <w:proofErr w:type="spellStart"/>
      <w:r>
        <w:t>berayt</w:t>
      </w:r>
      <w:proofErr w:type="spellEnd"/>
      <w:r>
        <w:t xml:space="preserve"> / unserem </w:t>
      </w:r>
      <w:proofErr w:type="spellStart"/>
      <w:r>
        <w:t>naechsten</w:t>
      </w:r>
      <w:proofErr w:type="spellEnd"/>
      <w:r>
        <w:t xml:space="preserve"> </w:t>
      </w:r>
      <w:proofErr w:type="spellStart"/>
      <w:r>
        <w:t>zuhelffen</w:t>
      </w:r>
      <w:proofErr w:type="spellEnd"/>
      <w:r>
        <w:t xml:space="preserve"> / mit </w:t>
      </w:r>
      <w:proofErr w:type="spellStart"/>
      <w:r>
        <w:t>leyhen</w:t>
      </w:r>
      <w:proofErr w:type="spellEnd"/>
      <w:r>
        <w:t xml:space="preserve"> und geben Luc. 6. Aber da regt sich der </w:t>
      </w:r>
      <w:proofErr w:type="spellStart"/>
      <w:r>
        <w:t>geytz</w:t>
      </w:r>
      <w:proofErr w:type="spellEnd"/>
      <w:r>
        <w:t xml:space="preserve"> so grob / das </w:t>
      </w:r>
      <w:proofErr w:type="spellStart"/>
      <w:r>
        <w:t>ainer</w:t>
      </w:r>
      <w:proofErr w:type="spellEnd"/>
      <w:r>
        <w:t xml:space="preserve"> </w:t>
      </w:r>
      <w:proofErr w:type="spellStart"/>
      <w:r>
        <w:t>wol</w:t>
      </w:r>
      <w:proofErr w:type="spellEnd"/>
      <w:r>
        <w:t xml:space="preserve"> fragen </w:t>
      </w:r>
      <w:proofErr w:type="spellStart"/>
      <w:r>
        <w:t>moecht</w:t>
      </w:r>
      <w:proofErr w:type="spellEnd"/>
      <w:r>
        <w:t xml:space="preserve"> / </w:t>
      </w:r>
      <w:proofErr w:type="spellStart"/>
      <w:r>
        <w:t>wa</w:t>
      </w:r>
      <w:proofErr w:type="spellEnd"/>
      <w:r>
        <w:t xml:space="preserve"> </w:t>
      </w:r>
      <w:proofErr w:type="spellStart"/>
      <w:r>
        <w:t>ain</w:t>
      </w:r>
      <w:proofErr w:type="spellEnd"/>
      <w:r>
        <w:t xml:space="preserve"> Christ </w:t>
      </w:r>
      <w:proofErr w:type="spellStart"/>
      <w:r>
        <w:t>waer</w:t>
      </w:r>
      <w:proofErr w:type="spellEnd"/>
      <w:r>
        <w:t xml:space="preserve">. Wir </w:t>
      </w:r>
      <w:proofErr w:type="spellStart"/>
      <w:r>
        <w:t>muessen</w:t>
      </w:r>
      <w:proofErr w:type="spellEnd"/>
      <w:r>
        <w:t xml:space="preserve"> </w:t>
      </w:r>
      <w:proofErr w:type="spellStart"/>
      <w:r>
        <w:t>ye</w:t>
      </w:r>
      <w:proofErr w:type="spellEnd"/>
      <w:r>
        <w:t xml:space="preserve"> unsern glauben bekennen / das wir Gott </w:t>
      </w:r>
      <w:proofErr w:type="spellStart"/>
      <w:r>
        <w:t>nit</w:t>
      </w:r>
      <w:proofErr w:type="spellEnd"/>
      <w:r>
        <w:t xml:space="preserve"> </w:t>
      </w:r>
      <w:proofErr w:type="spellStart"/>
      <w:r>
        <w:t>vertrawen</w:t>
      </w:r>
      <w:proofErr w:type="spellEnd"/>
      <w:r>
        <w:t xml:space="preserve"> / das er uns versehen werd / sorgen </w:t>
      </w:r>
      <w:proofErr w:type="spellStart"/>
      <w:r>
        <w:t>ymmerdar</w:t>
      </w:r>
      <w:proofErr w:type="spellEnd"/>
      <w:r>
        <w:t xml:space="preserve"> es </w:t>
      </w:r>
      <w:proofErr w:type="spellStart"/>
      <w:r>
        <w:t>woell</w:t>
      </w:r>
      <w:proofErr w:type="spellEnd"/>
      <w:r>
        <w:t xml:space="preserve"> </w:t>
      </w:r>
      <w:proofErr w:type="spellStart"/>
      <w:r>
        <w:t>unß</w:t>
      </w:r>
      <w:proofErr w:type="spellEnd"/>
      <w:r>
        <w:t xml:space="preserve"> zerrinnen / und </w:t>
      </w:r>
      <w:proofErr w:type="spellStart"/>
      <w:r>
        <w:t>hilfft</w:t>
      </w:r>
      <w:proofErr w:type="spellEnd"/>
      <w:r>
        <w:t xml:space="preserve"> doch unser sorgen nichts / dann </w:t>
      </w:r>
      <w:proofErr w:type="spellStart"/>
      <w:r>
        <w:t>wa</w:t>
      </w:r>
      <w:proofErr w:type="spellEnd"/>
      <w:r>
        <w:t xml:space="preserve"> Gott nichts hinlegt / da </w:t>
      </w:r>
      <w:proofErr w:type="spellStart"/>
      <w:r>
        <w:t>würstu</w:t>
      </w:r>
      <w:proofErr w:type="spellEnd"/>
      <w:r>
        <w:t xml:space="preserve"> nichts herfür graben / ob du dich schon zu todt </w:t>
      </w:r>
      <w:proofErr w:type="spellStart"/>
      <w:r>
        <w:t>arbaytest</w:t>
      </w:r>
      <w:proofErr w:type="spellEnd"/>
      <w:r>
        <w:t xml:space="preserve"> etc. In Summa / Wir sollen in </w:t>
      </w:r>
      <w:proofErr w:type="spellStart"/>
      <w:r>
        <w:t>disem</w:t>
      </w:r>
      <w:proofErr w:type="spellEnd"/>
      <w:r>
        <w:t xml:space="preserve"> gebot lernen / </w:t>
      </w:r>
      <w:proofErr w:type="spellStart"/>
      <w:r>
        <w:t>milt</w:t>
      </w:r>
      <w:proofErr w:type="spellEnd"/>
      <w:r>
        <w:t xml:space="preserve"> sein gegen unserm </w:t>
      </w:r>
      <w:proofErr w:type="spellStart"/>
      <w:r>
        <w:t>naechsten</w:t>
      </w:r>
      <w:proofErr w:type="spellEnd"/>
      <w:r>
        <w:t xml:space="preserve"> / und </w:t>
      </w:r>
      <w:proofErr w:type="spellStart"/>
      <w:r>
        <w:t>jm</w:t>
      </w:r>
      <w:proofErr w:type="spellEnd"/>
      <w:r>
        <w:t xml:space="preserve"> das sein </w:t>
      </w:r>
      <w:proofErr w:type="spellStart"/>
      <w:r>
        <w:t>nit</w:t>
      </w:r>
      <w:proofErr w:type="spellEnd"/>
      <w:r>
        <w:t xml:space="preserve"> </w:t>
      </w:r>
      <w:proofErr w:type="spellStart"/>
      <w:r>
        <w:t>abnemen</w:t>
      </w:r>
      <w:proofErr w:type="spellEnd"/>
      <w:r>
        <w:t xml:space="preserve"> </w:t>
      </w:r>
      <w:proofErr w:type="spellStart"/>
      <w:r>
        <w:t>mitt</w:t>
      </w:r>
      <w:proofErr w:type="spellEnd"/>
      <w:r>
        <w:t xml:space="preserve"> falsch und trug / dann </w:t>
      </w:r>
      <w:proofErr w:type="spellStart"/>
      <w:r>
        <w:t>wa</w:t>
      </w:r>
      <w:proofErr w:type="spellEnd"/>
      <w:r>
        <w:t xml:space="preserve"> wir </w:t>
      </w:r>
      <w:proofErr w:type="spellStart"/>
      <w:r>
        <w:t>sollichs</w:t>
      </w:r>
      <w:proofErr w:type="spellEnd"/>
      <w:r>
        <w:t xml:space="preserve"> thuen / oder </w:t>
      </w:r>
      <w:proofErr w:type="spellStart"/>
      <w:r>
        <w:t>jm</w:t>
      </w:r>
      <w:proofErr w:type="spellEnd"/>
      <w:r>
        <w:t xml:space="preserve"> schuldig </w:t>
      </w:r>
      <w:proofErr w:type="spellStart"/>
      <w:r>
        <w:t>hilff</w:t>
      </w:r>
      <w:proofErr w:type="spellEnd"/>
      <w:r>
        <w:t xml:space="preserve"> versagen / so </w:t>
      </w:r>
      <w:proofErr w:type="spellStart"/>
      <w:r>
        <w:t>seind</w:t>
      </w:r>
      <w:proofErr w:type="spellEnd"/>
      <w:r>
        <w:t xml:space="preserve"> wir </w:t>
      </w:r>
      <w:proofErr w:type="spellStart"/>
      <w:r>
        <w:t>dieb</w:t>
      </w:r>
      <w:proofErr w:type="spellEnd"/>
      <w:r>
        <w:t xml:space="preserve"> vor </w:t>
      </w:r>
      <w:proofErr w:type="spellStart"/>
      <w:r>
        <w:t>Got</w:t>
      </w:r>
      <w:proofErr w:type="spellEnd"/>
      <w:r>
        <w:t xml:space="preserve">. Wir halten das für </w:t>
      </w:r>
      <w:proofErr w:type="spellStart"/>
      <w:r>
        <w:t>kain</w:t>
      </w:r>
      <w:proofErr w:type="spellEnd"/>
      <w:r>
        <w:t xml:space="preserve"> </w:t>
      </w:r>
      <w:proofErr w:type="spellStart"/>
      <w:r>
        <w:t>diebstal</w:t>
      </w:r>
      <w:proofErr w:type="spellEnd"/>
      <w:r>
        <w:t xml:space="preserve"> / das wir dem </w:t>
      </w:r>
      <w:proofErr w:type="spellStart"/>
      <w:r>
        <w:t>naechsten</w:t>
      </w:r>
      <w:proofErr w:type="spellEnd"/>
      <w:r>
        <w:t xml:space="preserve"> das sein unredlich </w:t>
      </w:r>
      <w:proofErr w:type="spellStart"/>
      <w:r>
        <w:t>abnemen</w:t>
      </w:r>
      <w:proofErr w:type="spellEnd"/>
      <w:r>
        <w:t xml:space="preserve"> / Sonder so </w:t>
      </w:r>
      <w:proofErr w:type="spellStart"/>
      <w:r>
        <w:t>ainer</w:t>
      </w:r>
      <w:proofErr w:type="spellEnd"/>
      <w:r>
        <w:t xml:space="preserve"> bey </w:t>
      </w:r>
      <w:proofErr w:type="spellStart"/>
      <w:r>
        <w:t>nacht</w:t>
      </w:r>
      <w:proofErr w:type="spellEnd"/>
      <w:r>
        <w:t xml:space="preserve"> / </w:t>
      </w:r>
      <w:proofErr w:type="spellStart"/>
      <w:r>
        <w:t>ainem</w:t>
      </w:r>
      <w:proofErr w:type="spellEnd"/>
      <w:r>
        <w:t xml:space="preserve"> </w:t>
      </w:r>
      <w:proofErr w:type="spellStart"/>
      <w:r>
        <w:t>inn</w:t>
      </w:r>
      <w:proofErr w:type="spellEnd"/>
      <w:r>
        <w:t xml:space="preserve"> sein </w:t>
      </w:r>
      <w:proofErr w:type="spellStart"/>
      <w:r>
        <w:t>hawß</w:t>
      </w:r>
      <w:proofErr w:type="spellEnd"/>
      <w:r>
        <w:t xml:space="preserve"> bricht. Aber </w:t>
      </w:r>
      <w:proofErr w:type="spellStart"/>
      <w:r>
        <w:t>gott</w:t>
      </w:r>
      <w:proofErr w:type="spellEnd"/>
      <w:r>
        <w:t xml:space="preserve"> / der </w:t>
      </w:r>
      <w:proofErr w:type="spellStart"/>
      <w:r>
        <w:t>ain</w:t>
      </w:r>
      <w:proofErr w:type="spellEnd"/>
      <w:r>
        <w:t xml:space="preserve"> rechter Richter ist / dem ist die untrew </w:t>
      </w:r>
      <w:proofErr w:type="spellStart"/>
      <w:r>
        <w:t>nit</w:t>
      </w:r>
      <w:proofErr w:type="spellEnd"/>
      <w:r>
        <w:t xml:space="preserve"> verborgen / ob </w:t>
      </w:r>
      <w:proofErr w:type="spellStart"/>
      <w:r>
        <w:t>sy</w:t>
      </w:r>
      <w:proofErr w:type="spellEnd"/>
      <w:r>
        <w:t xml:space="preserve"> schon der </w:t>
      </w:r>
      <w:proofErr w:type="spellStart"/>
      <w:r>
        <w:t>welt</w:t>
      </w:r>
      <w:proofErr w:type="spellEnd"/>
      <w:r>
        <w:t xml:space="preserve"> </w:t>
      </w:r>
      <w:proofErr w:type="spellStart"/>
      <w:r>
        <w:t>unbekandt</w:t>
      </w:r>
      <w:proofErr w:type="spellEnd"/>
      <w:r>
        <w:t xml:space="preserve"> ist / Wann du schon dem </w:t>
      </w:r>
      <w:proofErr w:type="spellStart"/>
      <w:r>
        <w:t>Hencker</w:t>
      </w:r>
      <w:proofErr w:type="spellEnd"/>
      <w:r>
        <w:t xml:space="preserve"> entrinnest / so </w:t>
      </w:r>
      <w:proofErr w:type="spellStart"/>
      <w:r>
        <w:t>kanst</w:t>
      </w:r>
      <w:proofErr w:type="spellEnd"/>
      <w:r>
        <w:t xml:space="preserve"> du dem strengen Richter </w:t>
      </w:r>
      <w:proofErr w:type="spellStart"/>
      <w:r>
        <w:t>nit</w:t>
      </w:r>
      <w:proofErr w:type="spellEnd"/>
      <w:r>
        <w:t xml:space="preserve"> </w:t>
      </w:r>
      <w:proofErr w:type="spellStart"/>
      <w:r>
        <w:t>entlauffen</w:t>
      </w:r>
      <w:proofErr w:type="spellEnd"/>
      <w:r>
        <w:t xml:space="preserve"> / Er </w:t>
      </w:r>
      <w:proofErr w:type="spellStart"/>
      <w:r>
        <w:t>wirdt</w:t>
      </w:r>
      <w:proofErr w:type="spellEnd"/>
      <w:r>
        <w:t xml:space="preserve"> dich seinem </w:t>
      </w:r>
      <w:proofErr w:type="spellStart"/>
      <w:r>
        <w:t>Hencker</w:t>
      </w:r>
      <w:proofErr w:type="spellEnd"/>
      <w:r>
        <w:t xml:space="preserve"> dem </w:t>
      </w:r>
      <w:proofErr w:type="spellStart"/>
      <w:r>
        <w:t>Teuffel</w:t>
      </w:r>
      <w:proofErr w:type="spellEnd"/>
      <w:r>
        <w:t xml:space="preserve"> </w:t>
      </w:r>
      <w:proofErr w:type="spellStart"/>
      <w:r>
        <w:t>überantwurtten</w:t>
      </w:r>
      <w:proofErr w:type="spellEnd"/>
      <w:r>
        <w:t xml:space="preserve"> / der muß dein </w:t>
      </w:r>
      <w:proofErr w:type="spellStart"/>
      <w:r>
        <w:t>maister</w:t>
      </w:r>
      <w:proofErr w:type="spellEnd"/>
      <w:r>
        <w:t xml:space="preserve"> und </w:t>
      </w:r>
      <w:proofErr w:type="spellStart"/>
      <w:r>
        <w:t>hencker</w:t>
      </w:r>
      <w:proofErr w:type="spellEnd"/>
      <w:r>
        <w:t xml:space="preserve"> werden / und dich an </w:t>
      </w:r>
      <w:proofErr w:type="spellStart"/>
      <w:r>
        <w:t>ain</w:t>
      </w:r>
      <w:proofErr w:type="spellEnd"/>
      <w:r>
        <w:t xml:space="preserve"> ewigen Galgen </w:t>
      </w:r>
      <w:proofErr w:type="spellStart"/>
      <w:r>
        <w:t>knüßffen</w:t>
      </w:r>
      <w:proofErr w:type="spellEnd"/>
      <w:r>
        <w:t xml:space="preserve"> / das ist / er </w:t>
      </w:r>
      <w:proofErr w:type="spellStart"/>
      <w:r>
        <w:t>wirt</w:t>
      </w:r>
      <w:proofErr w:type="spellEnd"/>
      <w:r>
        <w:t xml:space="preserve"> dich in ewig </w:t>
      </w:r>
      <w:proofErr w:type="spellStart"/>
      <w:r>
        <w:t>finsternuß</w:t>
      </w:r>
      <w:proofErr w:type="spellEnd"/>
      <w:r>
        <w:t xml:space="preserve"> </w:t>
      </w:r>
      <w:proofErr w:type="spellStart"/>
      <w:r>
        <w:t>werffen</w:t>
      </w:r>
      <w:proofErr w:type="spellEnd"/>
      <w:r>
        <w:t xml:space="preserve"> / da </w:t>
      </w:r>
      <w:proofErr w:type="spellStart"/>
      <w:r>
        <w:t>nichs</w:t>
      </w:r>
      <w:proofErr w:type="spellEnd"/>
      <w:r>
        <w:t xml:space="preserve"> sein </w:t>
      </w:r>
      <w:proofErr w:type="spellStart"/>
      <w:r>
        <w:t>wirt</w:t>
      </w:r>
      <w:proofErr w:type="spellEnd"/>
      <w:r>
        <w:t xml:space="preserve"> dann </w:t>
      </w:r>
      <w:proofErr w:type="spellStart"/>
      <w:r>
        <w:t>waynen</w:t>
      </w:r>
      <w:proofErr w:type="spellEnd"/>
      <w:r>
        <w:t xml:space="preserve"> </w:t>
      </w:r>
      <w:proofErr w:type="spellStart"/>
      <w:r>
        <w:t>unnd</w:t>
      </w:r>
      <w:proofErr w:type="spellEnd"/>
      <w:r>
        <w:t xml:space="preserve"> </w:t>
      </w:r>
      <w:proofErr w:type="spellStart"/>
      <w:r>
        <w:t>zanklaffen</w:t>
      </w:r>
      <w:proofErr w:type="spellEnd"/>
      <w:r>
        <w:t xml:space="preserve"> </w:t>
      </w:r>
      <w:proofErr w:type="spellStart"/>
      <w:r>
        <w:t>ymmer</w:t>
      </w:r>
      <w:proofErr w:type="spellEnd"/>
      <w:r>
        <w:t xml:space="preserve"> und </w:t>
      </w:r>
      <w:proofErr w:type="spellStart"/>
      <w:r>
        <w:t>ewigklich</w:t>
      </w:r>
      <w:proofErr w:type="spellEnd"/>
      <w:r>
        <w:t xml:space="preserve">. </w:t>
      </w:r>
      <w:proofErr w:type="spellStart"/>
      <w:r>
        <w:t>Darumb</w:t>
      </w:r>
      <w:proofErr w:type="spellEnd"/>
      <w:r>
        <w:t xml:space="preserve"> </w:t>
      </w:r>
      <w:proofErr w:type="spellStart"/>
      <w:r>
        <w:t>huetten</w:t>
      </w:r>
      <w:proofErr w:type="spellEnd"/>
      <w:r>
        <w:t xml:space="preserve"> euch vor allen </w:t>
      </w:r>
      <w:proofErr w:type="spellStart"/>
      <w:r>
        <w:t>boesen</w:t>
      </w:r>
      <w:proofErr w:type="spellEnd"/>
      <w:r>
        <w:t xml:space="preserve"> </w:t>
      </w:r>
      <w:proofErr w:type="spellStart"/>
      <w:r>
        <w:t>handthierungen</w:t>
      </w:r>
      <w:proofErr w:type="spellEnd"/>
      <w:r>
        <w:t xml:space="preserve"> / man nenn </w:t>
      </w:r>
      <w:proofErr w:type="spellStart"/>
      <w:r>
        <w:t>sy</w:t>
      </w:r>
      <w:proofErr w:type="spellEnd"/>
      <w:r>
        <w:t xml:space="preserve"> wie man </w:t>
      </w:r>
      <w:proofErr w:type="spellStart"/>
      <w:r>
        <w:t>woell</w:t>
      </w:r>
      <w:proofErr w:type="spellEnd"/>
      <w:r>
        <w:t xml:space="preserve">. </w:t>
      </w:r>
      <w:proofErr w:type="spellStart"/>
      <w:r>
        <w:t>Nieman</w:t>
      </w:r>
      <w:proofErr w:type="spellEnd"/>
      <w:r>
        <w:t xml:space="preserve"> </w:t>
      </w:r>
      <w:proofErr w:type="spellStart"/>
      <w:r>
        <w:t>überfortayl</w:t>
      </w:r>
      <w:proofErr w:type="spellEnd"/>
      <w:r>
        <w:t xml:space="preserve"> sein </w:t>
      </w:r>
      <w:proofErr w:type="spellStart"/>
      <w:r>
        <w:t>bruder</w:t>
      </w:r>
      <w:proofErr w:type="spellEnd"/>
      <w:r>
        <w:t xml:space="preserve"> im </w:t>
      </w:r>
      <w:proofErr w:type="spellStart"/>
      <w:r>
        <w:t>hanndel</w:t>
      </w:r>
      <w:proofErr w:type="spellEnd"/>
      <w:r>
        <w:t xml:space="preserve"> / dann Gott will das alles rechen / 1. </w:t>
      </w:r>
      <w:proofErr w:type="spellStart"/>
      <w:r>
        <w:t>Thessa</w:t>
      </w:r>
      <w:proofErr w:type="spellEnd"/>
      <w:r>
        <w:t xml:space="preserve">. 4. </w:t>
      </w:r>
    </w:p>
    <w:p w14:paraId="3F15C5A5" w14:textId="77777777" w:rsidR="006662CA" w:rsidRDefault="006662CA" w:rsidP="006662CA">
      <w:pPr>
        <w:pStyle w:val="StandardWeb"/>
      </w:pPr>
      <w:r>
        <w:rPr>
          <w:rStyle w:val="Fett"/>
        </w:rPr>
        <w:t xml:space="preserve">Frag. </w:t>
      </w:r>
      <w:r>
        <w:br/>
        <w:t xml:space="preserve">Wie </w:t>
      </w:r>
      <w:proofErr w:type="spellStart"/>
      <w:r>
        <w:t>haißt</w:t>
      </w:r>
      <w:proofErr w:type="spellEnd"/>
      <w:r>
        <w:t xml:space="preserve"> das acht? </w:t>
      </w:r>
    </w:p>
    <w:p w14:paraId="414C315E"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w:t>
      </w:r>
      <w:proofErr w:type="spellStart"/>
      <w:r>
        <w:rPr>
          <w:rStyle w:val="Fett"/>
        </w:rPr>
        <w:t>nit</w:t>
      </w:r>
      <w:proofErr w:type="spellEnd"/>
      <w:r>
        <w:rPr>
          <w:rStyle w:val="Fett"/>
        </w:rPr>
        <w:t xml:space="preserve"> falsche </w:t>
      </w:r>
      <w:proofErr w:type="spellStart"/>
      <w:r>
        <w:rPr>
          <w:rStyle w:val="Fett"/>
        </w:rPr>
        <w:t>Zeügknuß</w:t>
      </w:r>
      <w:proofErr w:type="spellEnd"/>
      <w:r>
        <w:rPr>
          <w:rStyle w:val="Fett"/>
        </w:rPr>
        <w:t xml:space="preserve"> geben.</w:t>
      </w:r>
      <w:r>
        <w:t xml:space="preserve"> </w:t>
      </w:r>
    </w:p>
    <w:p w14:paraId="230EC89A"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du </w:t>
      </w:r>
      <w:proofErr w:type="spellStart"/>
      <w:r>
        <w:t>solt</w:t>
      </w:r>
      <w:proofErr w:type="spellEnd"/>
      <w:r>
        <w:t xml:space="preserve"> </w:t>
      </w:r>
      <w:proofErr w:type="spellStart"/>
      <w:r>
        <w:t>nit</w:t>
      </w:r>
      <w:proofErr w:type="spellEnd"/>
      <w:r>
        <w:t xml:space="preserve"> falsche etc.? </w:t>
      </w:r>
    </w:p>
    <w:p w14:paraId="0932938A" w14:textId="77777777" w:rsidR="006662CA" w:rsidRDefault="006662CA" w:rsidP="006662CA">
      <w:pPr>
        <w:pStyle w:val="StandardWeb"/>
      </w:pPr>
      <w:proofErr w:type="spellStart"/>
      <w:r>
        <w:t>Ant</w:t>
      </w:r>
      <w:proofErr w:type="spellEnd"/>
      <w:r>
        <w:t>.</w:t>
      </w:r>
      <w:r>
        <w:br/>
        <w:t xml:space="preserve">Du </w:t>
      </w:r>
      <w:proofErr w:type="spellStart"/>
      <w:r>
        <w:t>solt</w:t>
      </w:r>
      <w:proofErr w:type="spellEnd"/>
      <w:r>
        <w:t xml:space="preserve"> die </w:t>
      </w:r>
      <w:proofErr w:type="spellStart"/>
      <w:r>
        <w:t>lautter</w:t>
      </w:r>
      <w:proofErr w:type="spellEnd"/>
      <w:r>
        <w:t xml:space="preserve"> </w:t>
      </w:r>
      <w:proofErr w:type="spellStart"/>
      <w:r>
        <w:t>warhait</w:t>
      </w:r>
      <w:proofErr w:type="spellEnd"/>
      <w:r>
        <w:t xml:space="preserve"> reden / und </w:t>
      </w:r>
      <w:proofErr w:type="spellStart"/>
      <w:r>
        <w:t>nit</w:t>
      </w:r>
      <w:proofErr w:type="spellEnd"/>
      <w:r>
        <w:t xml:space="preserve"> liegen wider dein </w:t>
      </w:r>
      <w:proofErr w:type="spellStart"/>
      <w:r>
        <w:t>naechsten</w:t>
      </w:r>
      <w:proofErr w:type="spellEnd"/>
      <w:r>
        <w:t xml:space="preserve"> / weder vor </w:t>
      </w:r>
      <w:proofErr w:type="spellStart"/>
      <w:r>
        <w:t>gericht</w:t>
      </w:r>
      <w:proofErr w:type="spellEnd"/>
      <w:r>
        <w:t xml:space="preserve"> noch </w:t>
      </w:r>
      <w:proofErr w:type="spellStart"/>
      <w:r>
        <w:t>sunst</w:t>
      </w:r>
      <w:proofErr w:type="spellEnd"/>
      <w:r>
        <w:t xml:space="preserve">. Gott will das wir </w:t>
      </w:r>
      <w:proofErr w:type="spellStart"/>
      <w:r>
        <w:t>warhafftig</w:t>
      </w:r>
      <w:proofErr w:type="spellEnd"/>
      <w:r>
        <w:t xml:space="preserve"> / </w:t>
      </w:r>
      <w:proofErr w:type="spellStart"/>
      <w:r>
        <w:t>auffrecht</w:t>
      </w:r>
      <w:proofErr w:type="spellEnd"/>
      <w:r>
        <w:t xml:space="preserve"> / redlich / schlecht </w:t>
      </w:r>
      <w:proofErr w:type="spellStart"/>
      <w:r>
        <w:t>unnd</w:t>
      </w:r>
      <w:proofErr w:type="spellEnd"/>
      <w:r>
        <w:t xml:space="preserve"> gerecht seyen / in allen dingen / Und werden da </w:t>
      </w:r>
      <w:proofErr w:type="spellStart"/>
      <w:r>
        <w:t>verbotten</w:t>
      </w:r>
      <w:proofErr w:type="spellEnd"/>
      <w:r>
        <w:t xml:space="preserve"> die </w:t>
      </w:r>
      <w:proofErr w:type="spellStart"/>
      <w:r>
        <w:t>luginen</w:t>
      </w:r>
      <w:proofErr w:type="spellEnd"/>
      <w:r>
        <w:t xml:space="preserve"> / falsch </w:t>
      </w:r>
      <w:proofErr w:type="spellStart"/>
      <w:r>
        <w:t>ayd</w:t>
      </w:r>
      <w:proofErr w:type="spellEnd"/>
      <w:r>
        <w:t xml:space="preserve"> / </w:t>
      </w:r>
      <w:proofErr w:type="spellStart"/>
      <w:r>
        <w:t>schmaichlerey</w:t>
      </w:r>
      <w:proofErr w:type="spellEnd"/>
      <w:r>
        <w:t xml:space="preserve"> / und all </w:t>
      </w:r>
      <w:proofErr w:type="spellStart"/>
      <w:r>
        <w:t>boeß</w:t>
      </w:r>
      <w:proofErr w:type="spellEnd"/>
      <w:r>
        <w:t xml:space="preserve"> </w:t>
      </w:r>
      <w:proofErr w:type="spellStart"/>
      <w:r>
        <w:t>gryff</w:t>
      </w:r>
      <w:proofErr w:type="spellEnd"/>
      <w:r>
        <w:t xml:space="preserve"> und </w:t>
      </w:r>
      <w:proofErr w:type="spellStart"/>
      <w:r>
        <w:t>tück</w:t>
      </w:r>
      <w:proofErr w:type="spellEnd"/>
      <w:r>
        <w:t xml:space="preserve"> / dero </w:t>
      </w:r>
      <w:proofErr w:type="spellStart"/>
      <w:r>
        <w:t>yetzt</w:t>
      </w:r>
      <w:proofErr w:type="spellEnd"/>
      <w:r>
        <w:t xml:space="preserve"> die </w:t>
      </w:r>
      <w:proofErr w:type="spellStart"/>
      <w:r>
        <w:t>welt</w:t>
      </w:r>
      <w:proofErr w:type="spellEnd"/>
      <w:r>
        <w:t xml:space="preserve"> </w:t>
      </w:r>
      <w:proofErr w:type="spellStart"/>
      <w:r>
        <w:t>vol</w:t>
      </w:r>
      <w:proofErr w:type="spellEnd"/>
      <w:r>
        <w:t xml:space="preserve"> ist / wie </w:t>
      </w:r>
      <w:proofErr w:type="spellStart"/>
      <w:r>
        <w:t>yederman</w:t>
      </w:r>
      <w:proofErr w:type="spellEnd"/>
      <w:r>
        <w:t xml:space="preserve"> </w:t>
      </w:r>
      <w:proofErr w:type="spellStart"/>
      <w:r>
        <w:t>auß</w:t>
      </w:r>
      <w:proofErr w:type="spellEnd"/>
      <w:r>
        <w:t xml:space="preserve"> </w:t>
      </w:r>
      <w:proofErr w:type="spellStart"/>
      <w:r>
        <w:t>erfarnuß</w:t>
      </w:r>
      <w:proofErr w:type="spellEnd"/>
      <w:r>
        <w:t xml:space="preserve"> klagt und sagt / Es sey weder </w:t>
      </w:r>
      <w:proofErr w:type="spellStart"/>
      <w:r>
        <w:t>treüw</w:t>
      </w:r>
      <w:proofErr w:type="spellEnd"/>
      <w:r>
        <w:t xml:space="preserve"> noch glaub </w:t>
      </w:r>
      <w:proofErr w:type="spellStart"/>
      <w:r>
        <w:t>mer</w:t>
      </w:r>
      <w:proofErr w:type="spellEnd"/>
      <w:r>
        <w:t xml:space="preserve"> in der </w:t>
      </w:r>
      <w:proofErr w:type="spellStart"/>
      <w:r>
        <w:t>welt</w:t>
      </w:r>
      <w:proofErr w:type="spellEnd"/>
      <w:r>
        <w:t xml:space="preserve">. </w:t>
      </w:r>
    </w:p>
    <w:p w14:paraId="7452D591" w14:textId="77777777" w:rsidR="006662CA" w:rsidRDefault="006662CA" w:rsidP="006662CA">
      <w:pPr>
        <w:pStyle w:val="StandardWeb"/>
      </w:pPr>
      <w:r>
        <w:rPr>
          <w:rStyle w:val="Fett"/>
        </w:rPr>
        <w:t xml:space="preserve">Frag. </w:t>
      </w:r>
      <w:r>
        <w:br/>
        <w:t xml:space="preserve">Ist die </w:t>
      </w:r>
      <w:proofErr w:type="spellStart"/>
      <w:r>
        <w:t>untreüw</w:t>
      </w:r>
      <w:proofErr w:type="spellEnd"/>
      <w:r>
        <w:t xml:space="preserve"> </w:t>
      </w:r>
      <w:proofErr w:type="spellStart"/>
      <w:r>
        <w:t>nit</w:t>
      </w:r>
      <w:proofErr w:type="spellEnd"/>
      <w:r>
        <w:t xml:space="preserve"> im vorigen </w:t>
      </w:r>
      <w:proofErr w:type="spellStart"/>
      <w:r>
        <w:t>gebott</w:t>
      </w:r>
      <w:proofErr w:type="spellEnd"/>
      <w:r>
        <w:t xml:space="preserve"> vom </w:t>
      </w:r>
      <w:proofErr w:type="spellStart"/>
      <w:r>
        <w:t>diebstal</w:t>
      </w:r>
      <w:proofErr w:type="spellEnd"/>
      <w:r>
        <w:t xml:space="preserve"> / </w:t>
      </w:r>
      <w:proofErr w:type="spellStart"/>
      <w:r>
        <w:t>verbotten</w:t>
      </w:r>
      <w:proofErr w:type="spellEnd"/>
      <w:r>
        <w:t xml:space="preserve">? </w:t>
      </w:r>
    </w:p>
    <w:p w14:paraId="28D823F9" w14:textId="77777777" w:rsidR="006662CA" w:rsidRDefault="006662CA" w:rsidP="006662CA">
      <w:pPr>
        <w:pStyle w:val="StandardWeb"/>
      </w:pPr>
      <w:proofErr w:type="spellStart"/>
      <w:r>
        <w:t>Ant</w:t>
      </w:r>
      <w:proofErr w:type="spellEnd"/>
      <w:r>
        <w:t>.</w:t>
      </w:r>
      <w:r>
        <w:br/>
        <w:t xml:space="preserve">Im vorigen </w:t>
      </w:r>
      <w:proofErr w:type="spellStart"/>
      <w:r>
        <w:t>gebott</w:t>
      </w:r>
      <w:proofErr w:type="spellEnd"/>
      <w:r>
        <w:t xml:space="preserve"> / ist der </w:t>
      </w:r>
      <w:proofErr w:type="spellStart"/>
      <w:r>
        <w:t>diebstal</w:t>
      </w:r>
      <w:proofErr w:type="spellEnd"/>
      <w:r>
        <w:t xml:space="preserve"> des </w:t>
      </w:r>
      <w:proofErr w:type="spellStart"/>
      <w:r>
        <w:t>gutts</w:t>
      </w:r>
      <w:proofErr w:type="spellEnd"/>
      <w:r>
        <w:t xml:space="preserve"> </w:t>
      </w:r>
      <w:proofErr w:type="spellStart"/>
      <w:r>
        <w:t>verbotten</w:t>
      </w:r>
      <w:proofErr w:type="spellEnd"/>
      <w:r>
        <w:t xml:space="preserve"> / Aber in </w:t>
      </w:r>
      <w:proofErr w:type="spellStart"/>
      <w:r>
        <w:t>disem</w:t>
      </w:r>
      <w:proofErr w:type="spellEnd"/>
      <w:r>
        <w:t xml:space="preserve"> </w:t>
      </w:r>
      <w:proofErr w:type="spellStart"/>
      <w:r>
        <w:t>gebott</w:t>
      </w:r>
      <w:proofErr w:type="spellEnd"/>
      <w:r>
        <w:t xml:space="preserve"> </w:t>
      </w:r>
      <w:proofErr w:type="spellStart"/>
      <w:r>
        <w:t>würt</w:t>
      </w:r>
      <w:proofErr w:type="spellEnd"/>
      <w:r>
        <w:t xml:space="preserve"> der </w:t>
      </w:r>
      <w:proofErr w:type="spellStart"/>
      <w:r>
        <w:t>diebstal</w:t>
      </w:r>
      <w:proofErr w:type="spellEnd"/>
      <w:r>
        <w:t xml:space="preserve"> der </w:t>
      </w:r>
      <w:proofErr w:type="spellStart"/>
      <w:r>
        <w:t>Eeren</w:t>
      </w:r>
      <w:proofErr w:type="spellEnd"/>
      <w:r>
        <w:t xml:space="preserve"> </w:t>
      </w:r>
      <w:proofErr w:type="spellStart"/>
      <w:r>
        <w:t>verbotten</w:t>
      </w:r>
      <w:proofErr w:type="spellEnd"/>
      <w:r>
        <w:t xml:space="preserve"> / </w:t>
      </w:r>
      <w:proofErr w:type="spellStart"/>
      <w:r>
        <w:t>unnd</w:t>
      </w:r>
      <w:proofErr w:type="spellEnd"/>
      <w:r>
        <w:t xml:space="preserve"> will Gott hie das wir von </w:t>
      </w:r>
      <w:proofErr w:type="spellStart"/>
      <w:r>
        <w:t>unnserem</w:t>
      </w:r>
      <w:proofErr w:type="spellEnd"/>
      <w:r>
        <w:t xml:space="preserve"> </w:t>
      </w:r>
      <w:proofErr w:type="spellStart"/>
      <w:r>
        <w:t>naechsten</w:t>
      </w:r>
      <w:proofErr w:type="spellEnd"/>
      <w:r>
        <w:t xml:space="preserve"> nichts reden sollen / dann das gut ist / und </w:t>
      </w:r>
      <w:proofErr w:type="spellStart"/>
      <w:r>
        <w:t>jm</w:t>
      </w:r>
      <w:proofErr w:type="spellEnd"/>
      <w:r>
        <w:t xml:space="preserve"> zu </w:t>
      </w:r>
      <w:proofErr w:type="spellStart"/>
      <w:r>
        <w:t>eeren</w:t>
      </w:r>
      <w:proofErr w:type="spellEnd"/>
      <w:r>
        <w:t xml:space="preserve"> </w:t>
      </w:r>
      <w:proofErr w:type="spellStart"/>
      <w:r>
        <w:t>unnd</w:t>
      </w:r>
      <w:proofErr w:type="spellEnd"/>
      <w:r>
        <w:t xml:space="preserve"> </w:t>
      </w:r>
      <w:proofErr w:type="spellStart"/>
      <w:r>
        <w:t>glimpff</w:t>
      </w:r>
      <w:proofErr w:type="spellEnd"/>
      <w:r>
        <w:t xml:space="preserve"> dienen mag. Wissen wir aber nichts guts von </w:t>
      </w:r>
      <w:proofErr w:type="spellStart"/>
      <w:r>
        <w:t>jm</w:t>
      </w:r>
      <w:proofErr w:type="spellEnd"/>
      <w:r>
        <w:t xml:space="preserve"> / so sollen wir deß </w:t>
      </w:r>
      <w:proofErr w:type="spellStart"/>
      <w:r>
        <w:t>boesen</w:t>
      </w:r>
      <w:proofErr w:type="spellEnd"/>
      <w:r>
        <w:t xml:space="preserve"> auch </w:t>
      </w:r>
      <w:proofErr w:type="spellStart"/>
      <w:r>
        <w:t>geschweygen</w:t>
      </w:r>
      <w:proofErr w:type="spellEnd"/>
      <w:r>
        <w:t xml:space="preserve">. Das sollen die </w:t>
      </w:r>
      <w:proofErr w:type="spellStart"/>
      <w:r>
        <w:t>mercken</w:t>
      </w:r>
      <w:proofErr w:type="spellEnd"/>
      <w:r>
        <w:t xml:space="preserve"> / denen </w:t>
      </w:r>
      <w:proofErr w:type="spellStart"/>
      <w:r>
        <w:t>kain</w:t>
      </w:r>
      <w:proofErr w:type="spellEnd"/>
      <w:r>
        <w:t xml:space="preserve"> war </w:t>
      </w:r>
      <w:proofErr w:type="spellStart"/>
      <w:r>
        <w:t>wort</w:t>
      </w:r>
      <w:proofErr w:type="spellEnd"/>
      <w:r>
        <w:t xml:space="preserve"> </w:t>
      </w:r>
      <w:proofErr w:type="spellStart"/>
      <w:r>
        <w:t>auß</w:t>
      </w:r>
      <w:proofErr w:type="spellEnd"/>
      <w:r>
        <w:t xml:space="preserve"> </w:t>
      </w:r>
      <w:proofErr w:type="spellStart"/>
      <w:r>
        <w:t>jrem</w:t>
      </w:r>
      <w:proofErr w:type="spellEnd"/>
      <w:r>
        <w:t xml:space="preserve"> </w:t>
      </w:r>
      <w:proofErr w:type="spellStart"/>
      <w:r>
        <w:t>halß</w:t>
      </w:r>
      <w:proofErr w:type="spellEnd"/>
      <w:r>
        <w:t xml:space="preserve"> </w:t>
      </w:r>
      <w:proofErr w:type="spellStart"/>
      <w:r>
        <w:t>gadt</w:t>
      </w:r>
      <w:proofErr w:type="spellEnd"/>
      <w:r>
        <w:t xml:space="preserve"> / </w:t>
      </w:r>
      <w:proofErr w:type="spellStart"/>
      <w:r>
        <w:t>sy</w:t>
      </w:r>
      <w:proofErr w:type="spellEnd"/>
      <w:r>
        <w:t xml:space="preserve"> </w:t>
      </w:r>
      <w:proofErr w:type="spellStart"/>
      <w:r>
        <w:t>hauwen</w:t>
      </w:r>
      <w:proofErr w:type="spellEnd"/>
      <w:r>
        <w:t xml:space="preserve"> </w:t>
      </w:r>
      <w:proofErr w:type="spellStart"/>
      <w:r>
        <w:t>yederman</w:t>
      </w:r>
      <w:proofErr w:type="spellEnd"/>
      <w:r>
        <w:t xml:space="preserve"> zu </w:t>
      </w:r>
      <w:proofErr w:type="spellStart"/>
      <w:r>
        <w:t>banck</w:t>
      </w:r>
      <w:proofErr w:type="spellEnd"/>
      <w:r>
        <w:t xml:space="preserve"> / </w:t>
      </w:r>
      <w:proofErr w:type="spellStart"/>
      <w:r>
        <w:t>unnd</w:t>
      </w:r>
      <w:proofErr w:type="spellEnd"/>
      <w:r>
        <w:t xml:space="preserve"> </w:t>
      </w:r>
      <w:proofErr w:type="spellStart"/>
      <w:r>
        <w:t>hencken</w:t>
      </w:r>
      <w:proofErr w:type="spellEnd"/>
      <w:r>
        <w:t xml:space="preserve"> </w:t>
      </w:r>
      <w:proofErr w:type="spellStart"/>
      <w:r>
        <w:t>yedem</w:t>
      </w:r>
      <w:proofErr w:type="spellEnd"/>
      <w:r>
        <w:t xml:space="preserve"> </w:t>
      </w:r>
      <w:proofErr w:type="spellStart"/>
      <w:r>
        <w:t>ain</w:t>
      </w:r>
      <w:proofErr w:type="spellEnd"/>
      <w:r>
        <w:t xml:space="preserve"> </w:t>
      </w:r>
      <w:proofErr w:type="spellStart"/>
      <w:r>
        <w:t>schlaeplin</w:t>
      </w:r>
      <w:proofErr w:type="spellEnd"/>
      <w:r>
        <w:t xml:space="preserve"> an / künden </w:t>
      </w:r>
      <w:proofErr w:type="spellStart"/>
      <w:r>
        <w:t>sy</w:t>
      </w:r>
      <w:proofErr w:type="spellEnd"/>
      <w:r>
        <w:t xml:space="preserve"> es </w:t>
      </w:r>
      <w:proofErr w:type="spellStart"/>
      <w:r>
        <w:t>nitt</w:t>
      </w:r>
      <w:proofErr w:type="spellEnd"/>
      <w:r>
        <w:t xml:space="preserve"> / so </w:t>
      </w:r>
      <w:proofErr w:type="spellStart"/>
      <w:r>
        <w:t>hoeren</w:t>
      </w:r>
      <w:proofErr w:type="spellEnd"/>
      <w:r>
        <w:t xml:space="preserve"> </w:t>
      </w:r>
      <w:proofErr w:type="spellStart"/>
      <w:r>
        <w:t>sy</w:t>
      </w:r>
      <w:proofErr w:type="spellEnd"/>
      <w:r>
        <w:t xml:space="preserve"> es doch </w:t>
      </w:r>
      <w:proofErr w:type="spellStart"/>
      <w:r>
        <w:t>geren</w:t>
      </w:r>
      <w:proofErr w:type="spellEnd"/>
      <w:r>
        <w:t xml:space="preserve"> / haben </w:t>
      </w:r>
      <w:proofErr w:type="spellStart"/>
      <w:r>
        <w:t>frewd</w:t>
      </w:r>
      <w:proofErr w:type="spellEnd"/>
      <w:r>
        <w:t xml:space="preserve"> </w:t>
      </w:r>
      <w:proofErr w:type="spellStart"/>
      <w:r>
        <w:t>darab</w:t>
      </w:r>
      <w:proofErr w:type="spellEnd"/>
      <w:r>
        <w:t xml:space="preserve"> / und </w:t>
      </w:r>
      <w:proofErr w:type="spellStart"/>
      <w:r>
        <w:t>bestaettigens</w:t>
      </w:r>
      <w:proofErr w:type="spellEnd"/>
      <w:r>
        <w:t xml:space="preserve"> / ob </w:t>
      </w:r>
      <w:proofErr w:type="spellStart"/>
      <w:r>
        <w:t>sy</w:t>
      </w:r>
      <w:proofErr w:type="spellEnd"/>
      <w:r>
        <w:t xml:space="preserve"> schon </w:t>
      </w:r>
      <w:proofErr w:type="spellStart"/>
      <w:r>
        <w:t>kain</w:t>
      </w:r>
      <w:proofErr w:type="spellEnd"/>
      <w:r>
        <w:t xml:space="preserve"> </w:t>
      </w:r>
      <w:proofErr w:type="spellStart"/>
      <w:r>
        <w:t>grund</w:t>
      </w:r>
      <w:proofErr w:type="spellEnd"/>
      <w:r>
        <w:t xml:space="preserve"> </w:t>
      </w:r>
      <w:proofErr w:type="spellStart"/>
      <w:r>
        <w:t>darvon</w:t>
      </w:r>
      <w:proofErr w:type="spellEnd"/>
      <w:r>
        <w:t xml:space="preserve"> haben. Gott sitzt am rechten </w:t>
      </w:r>
      <w:proofErr w:type="spellStart"/>
      <w:r>
        <w:t>gericht</w:t>
      </w:r>
      <w:proofErr w:type="spellEnd"/>
      <w:r>
        <w:t xml:space="preserve"> / </w:t>
      </w:r>
      <w:proofErr w:type="spellStart"/>
      <w:r>
        <w:t>hilfft</w:t>
      </w:r>
      <w:proofErr w:type="spellEnd"/>
      <w:r>
        <w:t xml:space="preserve"> den seinen / und macht die </w:t>
      </w:r>
      <w:proofErr w:type="spellStart"/>
      <w:r>
        <w:t>untreüwen</w:t>
      </w:r>
      <w:proofErr w:type="spellEnd"/>
      <w:r>
        <w:t xml:space="preserve"> falschen </w:t>
      </w:r>
      <w:proofErr w:type="spellStart"/>
      <w:r>
        <w:t>zungen</w:t>
      </w:r>
      <w:proofErr w:type="spellEnd"/>
      <w:r>
        <w:t xml:space="preserve"> zu </w:t>
      </w:r>
      <w:proofErr w:type="spellStart"/>
      <w:r>
        <w:t>schanden</w:t>
      </w:r>
      <w:proofErr w:type="spellEnd"/>
      <w:r>
        <w:t xml:space="preserve"> / </w:t>
      </w:r>
      <w:proofErr w:type="spellStart"/>
      <w:r>
        <w:t>richt</w:t>
      </w:r>
      <w:proofErr w:type="spellEnd"/>
      <w:r>
        <w:t xml:space="preserve"> das </w:t>
      </w:r>
      <w:proofErr w:type="spellStart"/>
      <w:r>
        <w:t>unglück</w:t>
      </w:r>
      <w:proofErr w:type="spellEnd"/>
      <w:r>
        <w:t xml:space="preserve"> über </w:t>
      </w:r>
      <w:proofErr w:type="spellStart"/>
      <w:r>
        <w:t>jren</w:t>
      </w:r>
      <w:proofErr w:type="spellEnd"/>
      <w:r>
        <w:t xml:space="preserve"> </w:t>
      </w:r>
      <w:proofErr w:type="spellStart"/>
      <w:r>
        <w:t>halß</w:t>
      </w:r>
      <w:proofErr w:type="spellEnd"/>
      <w:r>
        <w:t xml:space="preserve"> </w:t>
      </w:r>
      <w:proofErr w:type="spellStart"/>
      <w:r>
        <w:t>hinauß</w:t>
      </w:r>
      <w:proofErr w:type="spellEnd"/>
      <w:r>
        <w:t xml:space="preserve"> / da </w:t>
      </w:r>
      <w:proofErr w:type="spellStart"/>
      <w:r>
        <w:t>wiß</w:t>
      </w:r>
      <w:proofErr w:type="spellEnd"/>
      <w:r>
        <w:t xml:space="preserve"> sich </w:t>
      </w:r>
      <w:proofErr w:type="spellStart"/>
      <w:r>
        <w:t>ain</w:t>
      </w:r>
      <w:proofErr w:type="spellEnd"/>
      <w:r>
        <w:t xml:space="preserve"> </w:t>
      </w:r>
      <w:proofErr w:type="spellStart"/>
      <w:r>
        <w:t>yeder</w:t>
      </w:r>
      <w:proofErr w:type="spellEnd"/>
      <w:r>
        <w:t xml:space="preserve"> nach zu richten. </w:t>
      </w:r>
    </w:p>
    <w:p w14:paraId="06E8CA86" w14:textId="77777777" w:rsidR="006662CA" w:rsidRDefault="006662CA" w:rsidP="006662CA">
      <w:pPr>
        <w:pStyle w:val="StandardWeb"/>
      </w:pPr>
      <w:r>
        <w:rPr>
          <w:rStyle w:val="Fett"/>
        </w:rPr>
        <w:t xml:space="preserve">Frag. </w:t>
      </w:r>
      <w:r>
        <w:br/>
      </w:r>
      <w:proofErr w:type="spellStart"/>
      <w:r>
        <w:t>Welchs</w:t>
      </w:r>
      <w:proofErr w:type="spellEnd"/>
      <w:r>
        <w:t xml:space="preserve"> ist das </w:t>
      </w:r>
      <w:proofErr w:type="spellStart"/>
      <w:r>
        <w:t>neündt</w:t>
      </w:r>
      <w:proofErr w:type="spellEnd"/>
      <w:r>
        <w:t xml:space="preserve">? </w:t>
      </w:r>
    </w:p>
    <w:p w14:paraId="2BAE1999"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dich </w:t>
      </w:r>
      <w:proofErr w:type="spellStart"/>
      <w:r>
        <w:rPr>
          <w:rStyle w:val="Fett"/>
        </w:rPr>
        <w:t>nit</w:t>
      </w:r>
      <w:proofErr w:type="spellEnd"/>
      <w:r>
        <w:rPr>
          <w:rStyle w:val="Fett"/>
        </w:rPr>
        <w:t xml:space="preserve"> </w:t>
      </w:r>
      <w:proofErr w:type="spellStart"/>
      <w:r>
        <w:rPr>
          <w:rStyle w:val="Fett"/>
        </w:rPr>
        <w:t>gelusten</w:t>
      </w:r>
      <w:proofErr w:type="spellEnd"/>
      <w:r>
        <w:rPr>
          <w:rStyle w:val="Fett"/>
        </w:rPr>
        <w:t xml:space="preserve"> lassen deines </w:t>
      </w:r>
      <w:proofErr w:type="spellStart"/>
      <w:r>
        <w:rPr>
          <w:rStyle w:val="Fett"/>
        </w:rPr>
        <w:t>naechsten</w:t>
      </w:r>
      <w:proofErr w:type="spellEnd"/>
      <w:r>
        <w:rPr>
          <w:rStyle w:val="Fett"/>
        </w:rPr>
        <w:t xml:space="preserve"> </w:t>
      </w:r>
      <w:proofErr w:type="spellStart"/>
      <w:r>
        <w:rPr>
          <w:rStyle w:val="Fett"/>
        </w:rPr>
        <w:t>weyb</w:t>
      </w:r>
      <w:proofErr w:type="spellEnd"/>
      <w:r>
        <w:rPr>
          <w:rStyle w:val="Fett"/>
        </w:rPr>
        <w:t>.</w:t>
      </w:r>
      <w:r>
        <w:t xml:space="preserve"> </w:t>
      </w:r>
    </w:p>
    <w:p w14:paraId="5118CEC9"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 Du </w:t>
      </w:r>
      <w:proofErr w:type="spellStart"/>
      <w:r>
        <w:t>solt</w:t>
      </w:r>
      <w:proofErr w:type="spellEnd"/>
      <w:r>
        <w:t xml:space="preserve"> dich </w:t>
      </w:r>
      <w:proofErr w:type="spellStart"/>
      <w:r>
        <w:t>nit</w:t>
      </w:r>
      <w:proofErr w:type="spellEnd"/>
      <w:r>
        <w:t xml:space="preserve"> </w:t>
      </w:r>
      <w:proofErr w:type="spellStart"/>
      <w:r>
        <w:t>ge</w:t>
      </w:r>
      <w:proofErr w:type="spellEnd"/>
      <w:r>
        <w:t xml:space="preserve">. etc. </w:t>
      </w:r>
    </w:p>
    <w:p w14:paraId="3FC1C472" w14:textId="77777777" w:rsidR="006662CA" w:rsidRDefault="006662CA" w:rsidP="006662CA">
      <w:pPr>
        <w:pStyle w:val="StandardWeb"/>
      </w:pPr>
      <w:proofErr w:type="spellStart"/>
      <w:r>
        <w:t>Ant</w:t>
      </w:r>
      <w:proofErr w:type="spellEnd"/>
      <w:r>
        <w:t>.</w:t>
      </w:r>
      <w:r>
        <w:br/>
        <w:t xml:space="preserve">Du </w:t>
      </w:r>
      <w:proofErr w:type="spellStart"/>
      <w:r>
        <w:t>solt</w:t>
      </w:r>
      <w:proofErr w:type="spellEnd"/>
      <w:r>
        <w:t xml:space="preserve"> </w:t>
      </w:r>
      <w:proofErr w:type="spellStart"/>
      <w:r>
        <w:t>nitt</w:t>
      </w:r>
      <w:proofErr w:type="spellEnd"/>
      <w:r>
        <w:t xml:space="preserve"> </w:t>
      </w:r>
      <w:proofErr w:type="spellStart"/>
      <w:r>
        <w:t>unrayn</w:t>
      </w:r>
      <w:proofErr w:type="spellEnd"/>
      <w:r>
        <w:t xml:space="preserve"> </w:t>
      </w:r>
      <w:proofErr w:type="spellStart"/>
      <w:r>
        <w:t>begird</w:t>
      </w:r>
      <w:proofErr w:type="spellEnd"/>
      <w:r>
        <w:t xml:space="preserve"> </w:t>
      </w:r>
      <w:proofErr w:type="spellStart"/>
      <w:r>
        <w:t>unnd</w:t>
      </w:r>
      <w:proofErr w:type="spellEnd"/>
      <w:r>
        <w:t xml:space="preserve"> lust haben gegen </w:t>
      </w:r>
      <w:proofErr w:type="spellStart"/>
      <w:r>
        <w:t>ains</w:t>
      </w:r>
      <w:proofErr w:type="spellEnd"/>
      <w:r>
        <w:t xml:space="preserve"> andern </w:t>
      </w:r>
      <w:proofErr w:type="spellStart"/>
      <w:r>
        <w:t>weib</w:t>
      </w:r>
      <w:proofErr w:type="spellEnd"/>
      <w:r>
        <w:t xml:space="preserve"> / </w:t>
      </w:r>
      <w:proofErr w:type="spellStart"/>
      <w:r>
        <w:t>Nymm</w:t>
      </w:r>
      <w:proofErr w:type="spellEnd"/>
      <w:r>
        <w:t xml:space="preserve"> </w:t>
      </w:r>
      <w:proofErr w:type="spellStart"/>
      <w:r>
        <w:t>ain</w:t>
      </w:r>
      <w:proofErr w:type="spellEnd"/>
      <w:r>
        <w:t xml:space="preserve"> </w:t>
      </w:r>
      <w:proofErr w:type="spellStart"/>
      <w:r>
        <w:t>aygen</w:t>
      </w:r>
      <w:proofErr w:type="spellEnd"/>
      <w:r>
        <w:t xml:space="preserve"> </w:t>
      </w:r>
      <w:proofErr w:type="spellStart"/>
      <w:r>
        <w:t>weyb</w:t>
      </w:r>
      <w:proofErr w:type="spellEnd"/>
      <w:r>
        <w:t xml:space="preserve"> / </w:t>
      </w:r>
      <w:proofErr w:type="spellStart"/>
      <w:r>
        <w:t>unnd</w:t>
      </w:r>
      <w:proofErr w:type="spellEnd"/>
      <w:r>
        <w:t xml:space="preserve"> laß dich der selben </w:t>
      </w:r>
      <w:proofErr w:type="spellStart"/>
      <w:r>
        <w:t>benuegen</w:t>
      </w:r>
      <w:proofErr w:type="spellEnd"/>
      <w:r>
        <w:t xml:space="preserve">. du sollt </w:t>
      </w:r>
      <w:proofErr w:type="spellStart"/>
      <w:r>
        <w:t>ainem</w:t>
      </w:r>
      <w:proofErr w:type="spellEnd"/>
      <w:r>
        <w:t xml:space="preserve"> </w:t>
      </w:r>
      <w:proofErr w:type="spellStart"/>
      <w:r>
        <w:t>yeden</w:t>
      </w:r>
      <w:proofErr w:type="spellEnd"/>
      <w:r>
        <w:t xml:space="preserve"> </w:t>
      </w:r>
      <w:proofErr w:type="spellStart"/>
      <w:r>
        <w:t>günnen</w:t>
      </w:r>
      <w:proofErr w:type="spellEnd"/>
      <w:r>
        <w:t xml:space="preserve"> / was </w:t>
      </w:r>
      <w:proofErr w:type="spellStart"/>
      <w:r>
        <w:t>jm</w:t>
      </w:r>
      <w:proofErr w:type="spellEnd"/>
      <w:r>
        <w:t xml:space="preserve"> Gott </w:t>
      </w:r>
      <w:proofErr w:type="spellStart"/>
      <w:r>
        <w:t>gündt</w:t>
      </w:r>
      <w:proofErr w:type="spellEnd"/>
      <w:r>
        <w:t xml:space="preserve"> / und </w:t>
      </w:r>
      <w:proofErr w:type="spellStart"/>
      <w:r>
        <w:t>darumb</w:t>
      </w:r>
      <w:proofErr w:type="spellEnd"/>
      <w:r>
        <w:t xml:space="preserve"> </w:t>
      </w:r>
      <w:proofErr w:type="spellStart"/>
      <w:r>
        <w:t>nit</w:t>
      </w:r>
      <w:proofErr w:type="spellEnd"/>
      <w:r>
        <w:t xml:space="preserve"> übel sehen / das es </w:t>
      </w:r>
      <w:proofErr w:type="spellStart"/>
      <w:r>
        <w:t>anyem</w:t>
      </w:r>
      <w:proofErr w:type="spellEnd"/>
      <w:r>
        <w:t xml:space="preserve"> andern </w:t>
      </w:r>
      <w:proofErr w:type="spellStart"/>
      <w:r>
        <w:t>baß</w:t>
      </w:r>
      <w:proofErr w:type="spellEnd"/>
      <w:r>
        <w:t xml:space="preserve"> </w:t>
      </w:r>
      <w:proofErr w:type="spellStart"/>
      <w:r>
        <w:t>gadt</w:t>
      </w:r>
      <w:proofErr w:type="spellEnd"/>
      <w:r>
        <w:t xml:space="preserve"> dann dir. </w:t>
      </w:r>
    </w:p>
    <w:p w14:paraId="079A1193" w14:textId="77777777" w:rsidR="006662CA" w:rsidRDefault="006662CA" w:rsidP="006662CA">
      <w:pPr>
        <w:pStyle w:val="StandardWeb"/>
      </w:pPr>
      <w:r>
        <w:rPr>
          <w:rStyle w:val="Fett"/>
        </w:rPr>
        <w:t xml:space="preserve">Frag. </w:t>
      </w:r>
      <w:r>
        <w:br/>
        <w:t xml:space="preserve">Wie </w:t>
      </w:r>
      <w:proofErr w:type="spellStart"/>
      <w:r>
        <w:t>haißt</w:t>
      </w:r>
      <w:proofErr w:type="spellEnd"/>
      <w:r>
        <w:t xml:space="preserve"> das </w:t>
      </w:r>
      <w:proofErr w:type="spellStart"/>
      <w:r>
        <w:t>zehend</w:t>
      </w:r>
      <w:proofErr w:type="spellEnd"/>
      <w:r>
        <w:t xml:space="preserve"> </w:t>
      </w:r>
      <w:proofErr w:type="spellStart"/>
      <w:r>
        <w:t>gebott</w:t>
      </w:r>
      <w:proofErr w:type="spellEnd"/>
      <w:r>
        <w:t xml:space="preserve">? </w:t>
      </w:r>
    </w:p>
    <w:p w14:paraId="3CA0E4CE" w14:textId="77777777" w:rsidR="006662CA" w:rsidRDefault="006662CA" w:rsidP="006662CA">
      <w:pPr>
        <w:pStyle w:val="StandardWeb"/>
      </w:pPr>
      <w:proofErr w:type="spellStart"/>
      <w:r>
        <w:t>Antwurt</w:t>
      </w:r>
      <w:proofErr w:type="spellEnd"/>
      <w:r>
        <w:t>.</w:t>
      </w:r>
      <w:r>
        <w:br/>
      </w:r>
      <w:r>
        <w:rPr>
          <w:rStyle w:val="Fett"/>
        </w:rPr>
        <w:t xml:space="preserve">Du </w:t>
      </w:r>
      <w:proofErr w:type="spellStart"/>
      <w:r>
        <w:rPr>
          <w:rStyle w:val="Fett"/>
        </w:rPr>
        <w:t>solt</w:t>
      </w:r>
      <w:proofErr w:type="spellEnd"/>
      <w:r>
        <w:rPr>
          <w:rStyle w:val="Fett"/>
        </w:rPr>
        <w:t xml:space="preserve"> dich </w:t>
      </w:r>
      <w:proofErr w:type="spellStart"/>
      <w:r>
        <w:rPr>
          <w:rStyle w:val="Fett"/>
        </w:rPr>
        <w:t>nit</w:t>
      </w:r>
      <w:proofErr w:type="spellEnd"/>
      <w:r>
        <w:rPr>
          <w:rStyle w:val="Fett"/>
        </w:rPr>
        <w:t xml:space="preserve"> </w:t>
      </w:r>
      <w:proofErr w:type="spellStart"/>
      <w:r>
        <w:rPr>
          <w:rStyle w:val="Fett"/>
        </w:rPr>
        <w:t>gelusten</w:t>
      </w:r>
      <w:proofErr w:type="spellEnd"/>
      <w:r>
        <w:rPr>
          <w:rStyle w:val="Fett"/>
        </w:rPr>
        <w:t xml:space="preserve"> lassen deines </w:t>
      </w:r>
      <w:proofErr w:type="spellStart"/>
      <w:r>
        <w:rPr>
          <w:rStyle w:val="Fett"/>
        </w:rPr>
        <w:t>naechsten</w:t>
      </w:r>
      <w:proofErr w:type="spellEnd"/>
      <w:r>
        <w:rPr>
          <w:rStyle w:val="Fett"/>
        </w:rPr>
        <w:t xml:space="preserve"> </w:t>
      </w:r>
      <w:proofErr w:type="spellStart"/>
      <w:r>
        <w:rPr>
          <w:rStyle w:val="Fett"/>
        </w:rPr>
        <w:t>hawß</w:t>
      </w:r>
      <w:proofErr w:type="spellEnd"/>
      <w:r>
        <w:rPr>
          <w:rStyle w:val="Fett"/>
        </w:rPr>
        <w:t xml:space="preserve"> noch guts.</w:t>
      </w:r>
      <w:r>
        <w:t xml:space="preserve"> </w:t>
      </w:r>
    </w:p>
    <w:p w14:paraId="037699B7"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 du </w:t>
      </w:r>
      <w:proofErr w:type="spellStart"/>
      <w:r>
        <w:t>solt</w:t>
      </w:r>
      <w:proofErr w:type="spellEnd"/>
      <w:r>
        <w:t xml:space="preserve"> dich </w:t>
      </w:r>
      <w:proofErr w:type="spellStart"/>
      <w:r>
        <w:t>nit</w:t>
      </w:r>
      <w:proofErr w:type="spellEnd"/>
      <w:r>
        <w:t xml:space="preserve"> </w:t>
      </w:r>
      <w:proofErr w:type="spellStart"/>
      <w:r>
        <w:t>ge</w:t>
      </w:r>
      <w:proofErr w:type="spellEnd"/>
      <w:r>
        <w:t xml:space="preserve">. etc.? </w:t>
      </w:r>
    </w:p>
    <w:p w14:paraId="77F3C404" w14:textId="77777777" w:rsidR="006662CA" w:rsidRDefault="006662CA" w:rsidP="006662CA">
      <w:pPr>
        <w:pStyle w:val="StandardWeb"/>
      </w:pPr>
      <w:proofErr w:type="spellStart"/>
      <w:r>
        <w:t>Ant</w:t>
      </w:r>
      <w:proofErr w:type="spellEnd"/>
      <w:r>
        <w:t>.</w:t>
      </w:r>
      <w:r>
        <w:br/>
        <w:t xml:space="preserve">Du sollt </w:t>
      </w:r>
      <w:proofErr w:type="spellStart"/>
      <w:r>
        <w:t>nit</w:t>
      </w:r>
      <w:proofErr w:type="spellEnd"/>
      <w:r>
        <w:t xml:space="preserve"> </w:t>
      </w:r>
      <w:proofErr w:type="spellStart"/>
      <w:r>
        <w:t>geytzig</w:t>
      </w:r>
      <w:proofErr w:type="spellEnd"/>
      <w:r>
        <w:t xml:space="preserve"> sein / </w:t>
      </w:r>
      <w:proofErr w:type="spellStart"/>
      <w:r>
        <w:t>unnd</w:t>
      </w:r>
      <w:proofErr w:type="spellEnd"/>
      <w:r>
        <w:t xml:space="preserve"> ab </w:t>
      </w:r>
      <w:proofErr w:type="spellStart"/>
      <w:r>
        <w:t>ains</w:t>
      </w:r>
      <w:proofErr w:type="spellEnd"/>
      <w:r>
        <w:t xml:space="preserve"> andern glück </w:t>
      </w:r>
      <w:proofErr w:type="spellStart"/>
      <w:r>
        <w:t>nit</w:t>
      </w:r>
      <w:proofErr w:type="spellEnd"/>
      <w:r>
        <w:t xml:space="preserve"> verdrieß haben / Sonder dich deines </w:t>
      </w:r>
      <w:proofErr w:type="spellStart"/>
      <w:r>
        <w:t>glücks</w:t>
      </w:r>
      <w:proofErr w:type="spellEnd"/>
      <w:r>
        <w:t xml:space="preserve"> </w:t>
      </w:r>
      <w:proofErr w:type="spellStart"/>
      <w:r>
        <w:t>genuegen</w:t>
      </w:r>
      <w:proofErr w:type="spellEnd"/>
      <w:r>
        <w:t xml:space="preserve"> lassen. </w:t>
      </w:r>
      <w:proofErr w:type="spellStart"/>
      <w:r>
        <w:t>Dise</w:t>
      </w:r>
      <w:proofErr w:type="spellEnd"/>
      <w:r>
        <w:t xml:space="preserve"> </w:t>
      </w:r>
      <w:proofErr w:type="spellStart"/>
      <w:r>
        <w:t>zway</w:t>
      </w:r>
      <w:proofErr w:type="spellEnd"/>
      <w:r>
        <w:t xml:space="preserve"> </w:t>
      </w:r>
      <w:proofErr w:type="spellStart"/>
      <w:r>
        <w:t>letsten</w:t>
      </w:r>
      <w:proofErr w:type="spellEnd"/>
      <w:r>
        <w:t xml:space="preserve"> </w:t>
      </w:r>
      <w:proofErr w:type="spellStart"/>
      <w:r>
        <w:t>gebott</w:t>
      </w:r>
      <w:proofErr w:type="spellEnd"/>
      <w:r>
        <w:t xml:space="preserve"> </w:t>
      </w:r>
      <w:proofErr w:type="spellStart"/>
      <w:r>
        <w:t>seind</w:t>
      </w:r>
      <w:proofErr w:type="spellEnd"/>
      <w:r>
        <w:t xml:space="preserve"> gar hohe </w:t>
      </w:r>
      <w:proofErr w:type="spellStart"/>
      <w:r>
        <w:t>gebott</w:t>
      </w:r>
      <w:proofErr w:type="spellEnd"/>
      <w:r>
        <w:t xml:space="preserve"> / und </w:t>
      </w:r>
      <w:proofErr w:type="spellStart"/>
      <w:r>
        <w:t>greyffen</w:t>
      </w:r>
      <w:proofErr w:type="spellEnd"/>
      <w:r>
        <w:t xml:space="preserve"> dem alten Adam gar </w:t>
      </w:r>
      <w:proofErr w:type="spellStart"/>
      <w:r>
        <w:t>tieff</w:t>
      </w:r>
      <w:proofErr w:type="spellEnd"/>
      <w:r>
        <w:t xml:space="preserve"> in die </w:t>
      </w:r>
      <w:proofErr w:type="spellStart"/>
      <w:r>
        <w:t>woll</w:t>
      </w:r>
      <w:proofErr w:type="spellEnd"/>
      <w:r>
        <w:t xml:space="preserve"> / dann </w:t>
      </w:r>
      <w:proofErr w:type="spellStart"/>
      <w:r>
        <w:t>sy</w:t>
      </w:r>
      <w:proofErr w:type="spellEnd"/>
      <w:r>
        <w:t xml:space="preserve"> </w:t>
      </w:r>
      <w:proofErr w:type="spellStart"/>
      <w:r>
        <w:t>verbietten</w:t>
      </w:r>
      <w:proofErr w:type="spellEnd"/>
      <w:r>
        <w:t xml:space="preserve"> auch die </w:t>
      </w:r>
      <w:proofErr w:type="spellStart"/>
      <w:r>
        <w:t>begird</w:t>
      </w:r>
      <w:proofErr w:type="spellEnd"/>
      <w:r>
        <w:t xml:space="preserve"> / und den lust des </w:t>
      </w:r>
      <w:proofErr w:type="spellStart"/>
      <w:r>
        <w:t>hertzens</w:t>
      </w:r>
      <w:proofErr w:type="spellEnd"/>
      <w:r>
        <w:t xml:space="preserve"> / das on all </w:t>
      </w:r>
      <w:proofErr w:type="spellStart"/>
      <w:r>
        <w:t>boeß</w:t>
      </w:r>
      <w:proofErr w:type="spellEnd"/>
      <w:r>
        <w:t xml:space="preserve"> </w:t>
      </w:r>
      <w:proofErr w:type="spellStart"/>
      <w:r>
        <w:t>begirden</w:t>
      </w:r>
      <w:proofErr w:type="spellEnd"/>
      <w:r>
        <w:t xml:space="preserve"> sey. Ach </w:t>
      </w:r>
      <w:proofErr w:type="spellStart"/>
      <w:r>
        <w:t>wa</w:t>
      </w:r>
      <w:proofErr w:type="spellEnd"/>
      <w:r>
        <w:t xml:space="preserve"> </w:t>
      </w:r>
      <w:proofErr w:type="spellStart"/>
      <w:r>
        <w:t>woellen</w:t>
      </w:r>
      <w:proofErr w:type="spellEnd"/>
      <w:r>
        <w:t xml:space="preserve"> wirs </w:t>
      </w:r>
      <w:proofErr w:type="spellStart"/>
      <w:r>
        <w:t>nemmen</w:t>
      </w:r>
      <w:proofErr w:type="spellEnd"/>
      <w:r>
        <w:t xml:space="preserve"> / wir </w:t>
      </w:r>
      <w:proofErr w:type="spellStart"/>
      <w:r>
        <w:t>seind</w:t>
      </w:r>
      <w:proofErr w:type="spellEnd"/>
      <w:r>
        <w:t xml:space="preserve"> so </w:t>
      </w:r>
      <w:proofErr w:type="spellStart"/>
      <w:r>
        <w:t>ainer</w:t>
      </w:r>
      <w:proofErr w:type="spellEnd"/>
      <w:r>
        <w:t xml:space="preserve"> </w:t>
      </w:r>
      <w:proofErr w:type="spellStart"/>
      <w:r>
        <w:t>verkerten</w:t>
      </w:r>
      <w:proofErr w:type="spellEnd"/>
      <w:r>
        <w:t xml:space="preserve"> </w:t>
      </w:r>
      <w:proofErr w:type="spellStart"/>
      <w:r>
        <w:t>art</w:t>
      </w:r>
      <w:proofErr w:type="spellEnd"/>
      <w:r>
        <w:t xml:space="preserve"> und </w:t>
      </w:r>
      <w:proofErr w:type="spellStart"/>
      <w:r>
        <w:t>natur</w:t>
      </w:r>
      <w:proofErr w:type="spellEnd"/>
      <w:r>
        <w:t xml:space="preserve"> / das </w:t>
      </w:r>
      <w:proofErr w:type="spellStart"/>
      <w:r>
        <w:t>kain</w:t>
      </w:r>
      <w:proofErr w:type="spellEnd"/>
      <w:r>
        <w:t xml:space="preserve"> gute Ader in uns ist. Haut </w:t>
      </w:r>
      <w:proofErr w:type="spellStart"/>
      <w:r>
        <w:t>unnd</w:t>
      </w:r>
      <w:proofErr w:type="spellEnd"/>
      <w:r>
        <w:t xml:space="preserve"> har ist gar verderbt an uns / wir stecken inwendig und </w:t>
      </w:r>
      <w:proofErr w:type="spellStart"/>
      <w:r>
        <w:t>außwendig</w:t>
      </w:r>
      <w:proofErr w:type="spellEnd"/>
      <w:r>
        <w:t xml:space="preserve"> voller </w:t>
      </w:r>
      <w:proofErr w:type="spellStart"/>
      <w:r>
        <w:t>boßhait</w:t>
      </w:r>
      <w:proofErr w:type="spellEnd"/>
      <w:r>
        <w:t xml:space="preserve"> und </w:t>
      </w:r>
      <w:proofErr w:type="spellStart"/>
      <w:r>
        <w:t>bueberey</w:t>
      </w:r>
      <w:proofErr w:type="spellEnd"/>
      <w:r>
        <w:t xml:space="preserve">. Wir </w:t>
      </w:r>
      <w:proofErr w:type="spellStart"/>
      <w:r>
        <w:t>günnen</w:t>
      </w:r>
      <w:proofErr w:type="spellEnd"/>
      <w:r>
        <w:t xml:space="preserve"> unserm </w:t>
      </w:r>
      <w:proofErr w:type="spellStart"/>
      <w:r>
        <w:t>naechsten</w:t>
      </w:r>
      <w:proofErr w:type="spellEnd"/>
      <w:r>
        <w:t xml:space="preserve"> gar nichts guts / </w:t>
      </w:r>
      <w:proofErr w:type="spellStart"/>
      <w:r>
        <w:t>unß</w:t>
      </w:r>
      <w:proofErr w:type="spellEnd"/>
      <w:r>
        <w:t xml:space="preserve"> ist </w:t>
      </w:r>
      <w:proofErr w:type="spellStart"/>
      <w:r>
        <w:t>layd</w:t>
      </w:r>
      <w:proofErr w:type="spellEnd"/>
      <w:r>
        <w:t xml:space="preserve"> wann es </w:t>
      </w:r>
      <w:proofErr w:type="spellStart"/>
      <w:r>
        <w:t>jm</w:t>
      </w:r>
      <w:proofErr w:type="spellEnd"/>
      <w:r>
        <w:t xml:space="preserve"> </w:t>
      </w:r>
      <w:proofErr w:type="spellStart"/>
      <w:r>
        <w:t>wol</w:t>
      </w:r>
      <w:proofErr w:type="spellEnd"/>
      <w:r>
        <w:t xml:space="preserve"> </w:t>
      </w:r>
      <w:proofErr w:type="spellStart"/>
      <w:r>
        <w:t>gadt</w:t>
      </w:r>
      <w:proofErr w:type="spellEnd"/>
      <w:r>
        <w:t xml:space="preserve"> / und </w:t>
      </w:r>
      <w:proofErr w:type="spellStart"/>
      <w:r>
        <w:t>froewen</w:t>
      </w:r>
      <w:proofErr w:type="spellEnd"/>
      <w:r>
        <w:t xml:space="preserve"> uns wann es </w:t>
      </w:r>
      <w:proofErr w:type="spellStart"/>
      <w:r>
        <w:t>jm</w:t>
      </w:r>
      <w:proofErr w:type="spellEnd"/>
      <w:r>
        <w:t xml:space="preserve"> übel </w:t>
      </w:r>
      <w:proofErr w:type="spellStart"/>
      <w:r>
        <w:t>gadt</w:t>
      </w:r>
      <w:proofErr w:type="spellEnd"/>
      <w:r>
        <w:t xml:space="preserve"> / Wann er etwas </w:t>
      </w:r>
      <w:proofErr w:type="spellStart"/>
      <w:r>
        <w:t>hüpschs</w:t>
      </w:r>
      <w:proofErr w:type="spellEnd"/>
      <w:r>
        <w:t xml:space="preserve"> / guts / </w:t>
      </w:r>
      <w:proofErr w:type="spellStart"/>
      <w:r>
        <w:t>nutzlichs</w:t>
      </w:r>
      <w:proofErr w:type="spellEnd"/>
      <w:r>
        <w:t xml:space="preserve"> und </w:t>
      </w:r>
      <w:proofErr w:type="spellStart"/>
      <w:r>
        <w:t>liebs</w:t>
      </w:r>
      <w:proofErr w:type="spellEnd"/>
      <w:r>
        <w:t xml:space="preserve"> </w:t>
      </w:r>
      <w:proofErr w:type="spellStart"/>
      <w:r>
        <w:t>hatt</w:t>
      </w:r>
      <w:proofErr w:type="spellEnd"/>
      <w:r>
        <w:t xml:space="preserve"> / so </w:t>
      </w:r>
      <w:proofErr w:type="spellStart"/>
      <w:r>
        <w:t>woelten</w:t>
      </w:r>
      <w:proofErr w:type="spellEnd"/>
      <w:r>
        <w:t xml:space="preserve"> wirs lieber haben / </w:t>
      </w:r>
      <w:proofErr w:type="spellStart"/>
      <w:r>
        <w:t>moechten</w:t>
      </w:r>
      <w:proofErr w:type="spellEnd"/>
      <w:r>
        <w:t xml:space="preserve"> wir </w:t>
      </w:r>
      <w:proofErr w:type="spellStart"/>
      <w:r>
        <w:t>darhinder</w:t>
      </w:r>
      <w:proofErr w:type="spellEnd"/>
      <w:r>
        <w:t xml:space="preserve"> kommen / so </w:t>
      </w:r>
      <w:proofErr w:type="spellStart"/>
      <w:r>
        <w:t>thaetten</w:t>
      </w:r>
      <w:proofErr w:type="spellEnd"/>
      <w:r>
        <w:t xml:space="preserve"> wirs. </w:t>
      </w:r>
      <w:proofErr w:type="spellStart"/>
      <w:r>
        <w:t>Sollich</w:t>
      </w:r>
      <w:proofErr w:type="spellEnd"/>
      <w:r>
        <w:t xml:space="preserve"> untrew </w:t>
      </w:r>
      <w:proofErr w:type="spellStart"/>
      <w:r>
        <w:t>unnd</w:t>
      </w:r>
      <w:proofErr w:type="spellEnd"/>
      <w:r>
        <w:t xml:space="preserve"> </w:t>
      </w:r>
      <w:proofErr w:type="spellStart"/>
      <w:r>
        <w:t>boeß</w:t>
      </w:r>
      <w:proofErr w:type="spellEnd"/>
      <w:r>
        <w:t xml:space="preserve"> </w:t>
      </w:r>
      <w:proofErr w:type="spellStart"/>
      <w:r>
        <w:t>begird</w:t>
      </w:r>
      <w:proofErr w:type="spellEnd"/>
      <w:r>
        <w:t xml:space="preserve"> </w:t>
      </w:r>
      <w:proofErr w:type="spellStart"/>
      <w:r>
        <w:t>hatt</w:t>
      </w:r>
      <w:proofErr w:type="spellEnd"/>
      <w:r>
        <w:t xml:space="preserve"> </w:t>
      </w:r>
      <w:proofErr w:type="spellStart"/>
      <w:r>
        <w:t>Got</w:t>
      </w:r>
      <w:proofErr w:type="spellEnd"/>
      <w:r>
        <w:t xml:space="preserve"> </w:t>
      </w:r>
      <w:proofErr w:type="spellStart"/>
      <w:r>
        <w:t>offt</w:t>
      </w:r>
      <w:proofErr w:type="spellEnd"/>
      <w:r>
        <w:t xml:space="preserve"> hart gestrafft / Gene. 30. Da Laban dem Jacob sein verdienten lohn </w:t>
      </w:r>
      <w:proofErr w:type="spellStart"/>
      <w:r>
        <w:t>nitt</w:t>
      </w:r>
      <w:proofErr w:type="spellEnd"/>
      <w:r>
        <w:t xml:space="preserve"> </w:t>
      </w:r>
      <w:proofErr w:type="spellStart"/>
      <w:r>
        <w:t>gündt</w:t>
      </w:r>
      <w:proofErr w:type="spellEnd"/>
      <w:r>
        <w:t xml:space="preserve"> / da </w:t>
      </w:r>
      <w:proofErr w:type="spellStart"/>
      <w:r>
        <w:t>nam</w:t>
      </w:r>
      <w:proofErr w:type="spellEnd"/>
      <w:r>
        <w:t xml:space="preserve"> Gott den Segen vom Laben / </w:t>
      </w:r>
      <w:proofErr w:type="spellStart"/>
      <w:r>
        <w:t>unnd</w:t>
      </w:r>
      <w:proofErr w:type="spellEnd"/>
      <w:r>
        <w:t xml:space="preserve"> legt </w:t>
      </w:r>
      <w:proofErr w:type="spellStart"/>
      <w:r>
        <w:t>jn</w:t>
      </w:r>
      <w:proofErr w:type="spellEnd"/>
      <w:r>
        <w:t xml:space="preserve"> </w:t>
      </w:r>
      <w:proofErr w:type="spellStart"/>
      <w:r>
        <w:t>auff</w:t>
      </w:r>
      <w:proofErr w:type="spellEnd"/>
      <w:r>
        <w:t xml:space="preserve"> Jacob / das er groß gut überkam / und </w:t>
      </w:r>
      <w:proofErr w:type="spellStart"/>
      <w:r>
        <w:t>gieng</w:t>
      </w:r>
      <w:proofErr w:type="spellEnd"/>
      <w:r>
        <w:t xml:space="preserve"> die </w:t>
      </w:r>
      <w:proofErr w:type="spellStart"/>
      <w:r>
        <w:t>vermaledeyung</w:t>
      </w:r>
      <w:proofErr w:type="spellEnd"/>
      <w:r>
        <w:t xml:space="preserve"> über den Laban </w:t>
      </w:r>
      <w:proofErr w:type="spellStart"/>
      <w:r>
        <w:t>hinauß</w:t>
      </w:r>
      <w:proofErr w:type="spellEnd"/>
      <w:r>
        <w:t xml:space="preserve">. In Summa / In </w:t>
      </w:r>
      <w:proofErr w:type="spellStart"/>
      <w:r>
        <w:t>disen</w:t>
      </w:r>
      <w:proofErr w:type="spellEnd"/>
      <w:r>
        <w:t xml:space="preserve"> </w:t>
      </w:r>
      <w:proofErr w:type="spellStart"/>
      <w:r>
        <w:t>zway</w:t>
      </w:r>
      <w:proofErr w:type="spellEnd"/>
      <w:r>
        <w:t xml:space="preserve"> </w:t>
      </w:r>
      <w:proofErr w:type="spellStart"/>
      <w:r>
        <w:t>letsten</w:t>
      </w:r>
      <w:proofErr w:type="spellEnd"/>
      <w:r>
        <w:t xml:space="preserve"> </w:t>
      </w:r>
      <w:proofErr w:type="spellStart"/>
      <w:r>
        <w:t>gebotten</w:t>
      </w:r>
      <w:proofErr w:type="spellEnd"/>
      <w:r>
        <w:t xml:space="preserve"> / haben wir den </w:t>
      </w:r>
      <w:proofErr w:type="spellStart"/>
      <w:r>
        <w:t>schoenen</w:t>
      </w:r>
      <w:proofErr w:type="spellEnd"/>
      <w:r>
        <w:t xml:space="preserve"> Tittel / und das groß lob das wir von unserm </w:t>
      </w:r>
      <w:proofErr w:type="spellStart"/>
      <w:r>
        <w:t>vater</w:t>
      </w:r>
      <w:proofErr w:type="spellEnd"/>
      <w:r>
        <w:t xml:space="preserve"> Adam ererbt haben / </w:t>
      </w:r>
      <w:proofErr w:type="spellStart"/>
      <w:r>
        <w:t>Naemlich</w:t>
      </w:r>
      <w:proofErr w:type="spellEnd"/>
      <w:r>
        <w:t xml:space="preserve"> / das wir solche </w:t>
      </w:r>
      <w:proofErr w:type="spellStart"/>
      <w:r>
        <w:t>Gotlose</w:t>
      </w:r>
      <w:proofErr w:type="spellEnd"/>
      <w:r>
        <w:t xml:space="preserve"> </w:t>
      </w:r>
      <w:proofErr w:type="spellStart"/>
      <w:r>
        <w:t>boese</w:t>
      </w:r>
      <w:proofErr w:type="spellEnd"/>
      <w:r>
        <w:t xml:space="preserve"> </w:t>
      </w:r>
      <w:proofErr w:type="spellStart"/>
      <w:r>
        <w:t>kinder</w:t>
      </w:r>
      <w:proofErr w:type="spellEnd"/>
      <w:r>
        <w:t xml:space="preserve"> sein / die nichts künden / dann </w:t>
      </w:r>
      <w:proofErr w:type="spellStart"/>
      <w:r>
        <w:t>sünden</w:t>
      </w:r>
      <w:proofErr w:type="spellEnd"/>
      <w:r>
        <w:t xml:space="preserve"> und </w:t>
      </w:r>
      <w:proofErr w:type="spellStart"/>
      <w:r>
        <w:t>übels</w:t>
      </w:r>
      <w:proofErr w:type="spellEnd"/>
      <w:r>
        <w:t xml:space="preserve"> thun. Unser </w:t>
      </w:r>
      <w:proofErr w:type="spellStart"/>
      <w:r>
        <w:t>hertz</w:t>
      </w:r>
      <w:proofErr w:type="spellEnd"/>
      <w:r>
        <w:t xml:space="preserve"> steckt </w:t>
      </w:r>
      <w:proofErr w:type="spellStart"/>
      <w:r>
        <w:t>vol</w:t>
      </w:r>
      <w:proofErr w:type="spellEnd"/>
      <w:r>
        <w:t xml:space="preserve"> </w:t>
      </w:r>
      <w:proofErr w:type="spellStart"/>
      <w:r>
        <w:t>boeser</w:t>
      </w:r>
      <w:proofErr w:type="spellEnd"/>
      <w:r>
        <w:t xml:space="preserve"> </w:t>
      </w:r>
      <w:proofErr w:type="spellStart"/>
      <w:r>
        <w:t>begyrd</w:t>
      </w:r>
      <w:proofErr w:type="spellEnd"/>
      <w:r>
        <w:t xml:space="preserve"> und untrew wider unsern </w:t>
      </w:r>
      <w:proofErr w:type="spellStart"/>
      <w:r>
        <w:t>naechsten</w:t>
      </w:r>
      <w:proofErr w:type="spellEnd"/>
      <w:r>
        <w:t xml:space="preserve">. Wir </w:t>
      </w:r>
      <w:proofErr w:type="spellStart"/>
      <w:r>
        <w:t>seind</w:t>
      </w:r>
      <w:proofErr w:type="spellEnd"/>
      <w:r>
        <w:t xml:space="preserve"> faul </w:t>
      </w:r>
      <w:proofErr w:type="spellStart"/>
      <w:r>
        <w:t>boeß</w:t>
      </w:r>
      <w:proofErr w:type="spellEnd"/>
      <w:r>
        <w:t xml:space="preserve"> </w:t>
      </w:r>
      <w:proofErr w:type="spellStart"/>
      <w:r>
        <w:t>boum</w:t>
      </w:r>
      <w:proofErr w:type="spellEnd"/>
      <w:r>
        <w:t xml:space="preserve"> / die ins </w:t>
      </w:r>
      <w:proofErr w:type="spellStart"/>
      <w:r>
        <w:t>hellisch</w:t>
      </w:r>
      <w:proofErr w:type="spellEnd"/>
      <w:r>
        <w:t xml:space="preserve"> </w:t>
      </w:r>
      <w:proofErr w:type="spellStart"/>
      <w:r>
        <w:t>fewer</w:t>
      </w:r>
      <w:proofErr w:type="spellEnd"/>
      <w:r>
        <w:t xml:space="preserve"> </w:t>
      </w:r>
      <w:proofErr w:type="spellStart"/>
      <w:r>
        <w:t>gehoeren</w:t>
      </w:r>
      <w:proofErr w:type="spellEnd"/>
      <w:r>
        <w:t xml:space="preserve"> / Find ich </w:t>
      </w:r>
      <w:proofErr w:type="spellStart"/>
      <w:r>
        <w:t>kain</w:t>
      </w:r>
      <w:proofErr w:type="spellEnd"/>
      <w:r>
        <w:t xml:space="preserve"> ander mittel und </w:t>
      </w:r>
      <w:proofErr w:type="spellStart"/>
      <w:r>
        <w:t>hilff</w:t>
      </w:r>
      <w:proofErr w:type="spellEnd"/>
      <w:r>
        <w:t xml:space="preserve"> / so muß ich </w:t>
      </w:r>
      <w:proofErr w:type="spellStart"/>
      <w:r>
        <w:t>ewigklich</w:t>
      </w:r>
      <w:proofErr w:type="spellEnd"/>
      <w:r>
        <w:t xml:space="preserve"> </w:t>
      </w:r>
      <w:proofErr w:type="spellStart"/>
      <w:r>
        <w:t>verdampt</w:t>
      </w:r>
      <w:proofErr w:type="spellEnd"/>
      <w:r>
        <w:t xml:space="preserve"> sein. </w:t>
      </w:r>
    </w:p>
    <w:p w14:paraId="5DB3B2AE" w14:textId="77777777" w:rsidR="006662CA" w:rsidRDefault="006662CA" w:rsidP="006662CA">
      <w:pPr>
        <w:pStyle w:val="StandardWeb"/>
      </w:pPr>
      <w:proofErr w:type="spellStart"/>
      <w:r>
        <w:t>Daist</w:t>
      </w:r>
      <w:proofErr w:type="spellEnd"/>
      <w:r>
        <w:t xml:space="preserve"> </w:t>
      </w:r>
      <w:proofErr w:type="spellStart"/>
      <w:r>
        <w:t>nott</w:t>
      </w:r>
      <w:proofErr w:type="spellEnd"/>
      <w:r>
        <w:t xml:space="preserve"> das man </w:t>
      </w:r>
      <w:proofErr w:type="spellStart"/>
      <w:r>
        <w:t>wißs</w:t>
      </w:r>
      <w:proofErr w:type="spellEnd"/>
      <w:r>
        <w:t xml:space="preserve"> / wie man die </w:t>
      </w:r>
      <w:proofErr w:type="spellStart"/>
      <w:r>
        <w:t>gnad</w:t>
      </w:r>
      <w:proofErr w:type="spellEnd"/>
      <w:r>
        <w:t xml:space="preserve"> und </w:t>
      </w:r>
      <w:proofErr w:type="spellStart"/>
      <w:r>
        <w:t>barmhertzigkait</w:t>
      </w:r>
      <w:proofErr w:type="spellEnd"/>
      <w:r>
        <w:t xml:space="preserve"> Gottes erlangen muß / oder man </w:t>
      </w:r>
      <w:proofErr w:type="spellStart"/>
      <w:r>
        <w:t>muest</w:t>
      </w:r>
      <w:proofErr w:type="spellEnd"/>
      <w:r>
        <w:t xml:space="preserve"> </w:t>
      </w:r>
      <w:proofErr w:type="spellStart"/>
      <w:r>
        <w:t>endtlich</w:t>
      </w:r>
      <w:proofErr w:type="spellEnd"/>
      <w:r>
        <w:t xml:space="preserve"> </w:t>
      </w:r>
      <w:proofErr w:type="spellStart"/>
      <w:r>
        <w:t>verzweyfflen</w:t>
      </w:r>
      <w:proofErr w:type="spellEnd"/>
      <w:r>
        <w:t xml:space="preserve">. </w:t>
      </w:r>
    </w:p>
    <w:p w14:paraId="51DAA656" w14:textId="77777777" w:rsidR="006662CA" w:rsidRDefault="006662CA" w:rsidP="006662CA">
      <w:pPr>
        <w:pStyle w:val="StandardWeb"/>
      </w:pPr>
      <w:r>
        <w:t xml:space="preserve">Da </w:t>
      </w:r>
      <w:proofErr w:type="spellStart"/>
      <w:r>
        <w:t>gadt</w:t>
      </w:r>
      <w:proofErr w:type="spellEnd"/>
      <w:r>
        <w:t xml:space="preserve"> nun das Evangelium an / das </w:t>
      </w:r>
      <w:proofErr w:type="spellStart"/>
      <w:r>
        <w:t>troest</w:t>
      </w:r>
      <w:proofErr w:type="spellEnd"/>
      <w:r>
        <w:t xml:space="preserve"> und leert uns / </w:t>
      </w:r>
      <w:proofErr w:type="spellStart"/>
      <w:r>
        <w:t>wa</w:t>
      </w:r>
      <w:proofErr w:type="spellEnd"/>
      <w:r>
        <w:t xml:space="preserve"> </w:t>
      </w:r>
      <w:proofErr w:type="spellStart"/>
      <w:r>
        <w:t>unß</w:t>
      </w:r>
      <w:proofErr w:type="spellEnd"/>
      <w:r>
        <w:t xml:space="preserve"> </w:t>
      </w:r>
      <w:proofErr w:type="spellStart"/>
      <w:r>
        <w:t>müg</w:t>
      </w:r>
      <w:proofErr w:type="spellEnd"/>
      <w:r>
        <w:t xml:space="preserve"> </w:t>
      </w:r>
      <w:proofErr w:type="spellStart"/>
      <w:r>
        <w:t>gehoffen</w:t>
      </w:r>
      <w:proofErr w:type="spellEnd"/>
      <w:r>
        <w:t xml:space="preserve"> werden / </w:t>
      </w:r>
      <w:proofErr w:type="spellStart"/>
      <w:r>
        <w:t>Naemlich</w:t>
      </w:r>
      <w:proofErr w:type="spellEnd"/>
      <w:r>
        <w:t xml:space="preserve"> bey Christo unserm </w:t>
      </w:r>
      <w:proofErr w:type="spellStart"/>
      <w:r>
        <w:t>hailand</w:t>
      </w:r>
      <w:proofErr w:type="spellEnd"/>
      <w:r>
        <w:t xml:space="preserve"> etc. Wer an </w:t>
      </w:r>
      <w:proofErr w:type="spellStart"/>
      <w:r>
        <w:t>jn</w:t>
      </w:r>
      <w:proofErr w:type="spellEnd"/>
      <w:r>
        <w:t xml:space="preserve"> glaubt / der hat das ewig leben / Joan. 6. </w:t>
      </w:r>
    </w:p>
    <w:p w14:paraId="4C2C0503" w14:textId="77777777" w:rsidR="006662CA" w:rsidRDefault="006662CA" w:rsidP="006662CA">
      <w:pPr>
        <w:pStyle w:val="StandardWeb"/>
      </w:pPr>
      <w:r>
        <w:rPr>
          <w:rStyle w:val="Fett"/>
        </w:rPr>
        <w:t xml:space="preserve">Frag. </w:t>
      </w:r>
      <w:r>
        <w:br/>
        <w:t xml:space="preserve">Mag der </w:t>
      </w:r>
      <w:proofErr w:type="spellStart"/>
      <w:r>
        <w:t>mensch</w:t>
      </w:r>
      <w:proofErr w:type="spellEnd"/>
      <w:r>
        <w:t xml:space="preserve"> die </w:t>
      </w:r>
      <w:proofErr w:type="spellStart"/>
      <w:r>
        <w:t>gebott</w:t>
      </w:r>
      <w:proofErr w:type="spellEnd"/>
      <w:r>
        <w:t xml:space="preserve"> Gottes von </w:t>
      </w:r>
      <w:proofErr w:type="spellStart"/>
      <w:r>
        <w:t>jm</w:t>
      </w:r>
      <w:proofErr w:type="spellEnd"/>
      <w:r>
        <w:t xml:space="preserve"> </w:t>
      </w:r>
      <w:proofErr w:type="spellStart"/>
      <w:r>
        <w:t>selbs</w:t>
      </w:r>
      <w:proofErr w:type="spellEnd"/>
      <w:r>
        <w:t xml:space="preserve"> / </w:t>
      </w:r>
      <w:proofErr w:type="spellStart"/>
      <w:r>
        <w:t>auß</w:t>
      </w:r>
      <w:proofErr w:type="spellEnd"/>
      <w:r>
        <w:t xml:space="preserve"> </w:t>
      </w:r>
      <w:proofErr w:type="spellStart"/>
      <w:r>
        <w:t>aygnem</w:t>
      </w:r>
      <w:proofErr w:type="spellEnd"/>
      <w:r>
        <w:t xml:space="preserve"> </w:t>
      </w:r>
      <w:proofErr w:type="spellStart"/>
      <w:r>
        <w:t>vermügen</w:t>
      </w:r>
      <w:proofErr w:type="spellEnd"/>
      <w:r>
        <w:t xml:space="preserve"> halten? </w:t>
      </w:r>
    </w:p>
    <w:p w14:paraId="4FC920C7" w14:textId="77777777" w:rsidR="006662CA" w:rsidRDefault="006662CA" w:rsidP="006662CA">
      <w:pPr>
        <w:pStyle w:val="StandardWeb"/>
      </w:pPr>
      <w:proofErr w:type="spellStart"/>
      <w:r>
        <w:t>Ant</w:t>
      </w:r>
      <w:proofErr w:type="spellEnd"/>
      <w:r>
        <w:t>.</w:t>
      </w:r>
      <w:r>
        <w:br/>
        <w:t xml:space="preserve">Der </w:t>
      </w:r>
      <w:proofErr w:type="spellStart"/>
      <w:r>
        <w:t>mensch</w:t>
      </w:r>
      <w:proofErr w:type="spellEnd"/>
      <w:r>
        <w:t xml:space="preserve"> vermag nichts on Gottes </w:t>
      </w:r>
      <w:proofErr w:type="spellStart"/>
      <w:r>
        <w:t>hilff</w:t>
      </w:r>
      <w:proofErr w:type="spellEnd"/>
      <w:r>
        <w:t xml:space="preserve"> Johan. 15. </w:t>
      </w:r>
    </w:p>
    <w:p w14:paraId="71FB4037" w14:textId="77777777" w:rsidR="006662CA" w:rsidRDefault="006662CA" w:rsidP="006662CA">
      <w:pPr>
        <w:pStyle w:val="StandardWeb"/>
      </w:pPr>
      <w:r>
        <w:rPr>
          <w:rStyle w:val="Fett"/>
        </w:rPr>
        <w:t xml:space="preserve">Frag. </w:t>
      </w:r>
      <w:r>
        <w:br/>
        <w:t xml:space="preserve">Wie soll </w:t>
      </w:r>
      <w:proofErr w:type="spellStart"/>
      <w:r>
        <w:t>jm</w:t>
      </w:r>
      <w:proofErr w:type="spellEnd"/>
      <w:r>
        <w:t xml:space="preserve"> aber der </w:t>
      </w:r>
      <w:proofErr w:type="spellStart"/>
      <w:r>
        <w:t>mensch</w:t>
      </w:r>
      <w:proofErr w:type="spellEnd"/>
      <w:r>
        <w:t xml:space="preserve"> </w:t>
      </w:r>
      <w:proofErr w:type="spellStart"/>
      <w:r>
        <w:t>thon</w:t>
      </w:r>
      <w:proofErr w:type="spellEnd"/>
      <w:r>
        <w:t xml:space="preserve">? </w:t>
      </w:r>
    </w:p>
    <w:p w14:paraId="4EDB7A96" w14:textId="77777777" w:rsidR="006662CA" w:rsidRDefault="006662CA" w:rsidP="006662CA">
      <w:pPr>
        <w:pStyle w:val="StandardWeb"/>
      </w:pPr>
      <w:proofErr w:type="spellStart"/>
      <w:r>
        <w:t>Ant</w:t>
      </w:r>
      <w:proofErr w:type="spellEnd"/>
      <w:r>
        <w:t>.</w:t>
      </w:r>
      <w:r>
        <w:br/>
        <w:t xml:space="preserve">Er muß vor </w:t>
      </w:r>
      <w:proofErr w:type="spellStart"/>
      <w:r>
        <w:t>frumm</w:t>
      </w:r>
      <w:proofErr w:type="spellEnd"/>
      <w:r>
        <w:t xml:space="preserve"> und </w:t>
      </w:r>
      <w:proofErr w:type="spellStart"/>
      <w:r>
        <w:t>gutt</w:t>
      </w:r>
      <w:proofErr w:type="spellEnd"/>
      <w:r>
        <w:t xml:space="preserve"> werden / </w:t>
      </w:r>
      <w:proofErr w:type="spellStart"/>
      <w:r>
        <w:t>ee</w:t>
      </w:r>
      <w:proofErr w:type="spellEnd"/>
      <w:r>
        <w:t xml:space="preserve"> er sich </w:t>
      </w:r>
      <w:proofErr w:type="spellStart"/>
      <w:r>
        <w:t>understadt</w:t>
      </w:r>
      <w:proofErr w:type="spellEnd"/>
      <w:r>
        <w:t xml:space="preserve"> die </w:t>
      </w:r>
      <w:proofErr w:type="spellStart"/>
      <w:r>
        <w:t>werck</w:t>
      </w:r>
      <w:proofErr w:type="spellEnd"/>
      <w:r>
        <w:t xml:space="preserve"> </w:t>
      </w:r>
      <w:proofErr w:type="spellStart"/>
      <w:r>
        <w:t>zuthun</w:t>
      </w:r>
      <w:proofErr w:type="spellEnd"/>
      <w:r>
        <w:t xml:space="preserve"> die Gott </w:t>
      </w:r>
      <w:proofErr w:type="spellStart"/>
      <w:r>
        <w:t>gebotten</w:t>
      </w:r>
      <w:proofErr w:type="spellEnd"/>
      <w:r>
        <w:t xml:space="preserve"> hat / Dann der ersten </w:t>
      </w:r>
      <w:proofErr w:type="spellStart"/>
      <w:r>
        <w:t>geburt</w:t>
      </w:r>
      <w:proofErr w:type="spellEnd"/>
      <w:r>
        <w:t xml:space="preserve"> halb / vom Adam her / </w:t>
      </w:r>
      <w:proofErr w:type="spellStart"/>
      <w:r>
        <w:t>seind</w:t>
      </w:r>
      <w:proofErr w:type="spellEnd"/>
      <w:r>
        <w:t xml:space="preserve"> wir </w:t>
      </w:r>
      <w:proofErr w:type="spellStart"/>
      <w:r>
        <w:t>geborn</w:t>
      </w:r>
      <w:proofErr w:type="spellEnd"/>
      <w:r>
        <w:t xml:space="preserve"> </w:t>
      </w:r>
      <w:proofErr w:type="spellStart"/>
      <w:r>
        <w:t>sünder</w:t>
      </w:r>
      <w:proofErr w:type="spellEnd"/>
      <w:r>
        <w:t xml:space="preserve"> / </w:t>
      </w:r>
      <w:proofErr w:type="spellStart"/>
      <w:r>
        <w:t>kinder</w:t>
      </w:r>
      <w:proofErr w:type="spellEnd"/>
      <w:r>
        <w:t xml:space="preserve"> deß </w:t>
      </w:r>
      <w:proofErr w:type="spellStart"/>
      <w:r>
        <w:t>zorns</w:t>
      </w:r>
      <w:proofErr w:type="spellEnd"/>
      <w:r>
        <w:t xml:space="preserve"> / </w:t>
      </w:r>
      <w:proofErr w:type="spellStart"/>
      <w:r>
        <w:t>ain</w:t>
      </w:r>
      <w:proofErr w:type="spellEnd"/>
      <w:r>
        <w:t xml:space="preserve"> </w:t>
      </w:r>
      <w:proofErr w:type="spellStart"/>
      <w:r>
        <w:t>boeser</w:t>
      </w:r>
      <w:proofErr w:type="spellEnd"/>
      <w:r>
        <w:t xml:space="preserve"> baum / und </w:t>
      </w:r>
      <w:proofErr w:type="spellStart"/>
      <w:r>
        <w:t>vermügen</w:t>
      </w:r>
      <w:proofErr w:type="spellEnd"/>
      <w:r>
        <w:t xml:space="preserve"> </w:t>
      </w:r>
      <w:proofErr w:type="spellStart"/>
      <w:r>
        <w:t>auß</w:t>
      </w:r>
      <w:proofErr w:type="spellEnd"/>
      <w:r>
        <w:t xml:space="preserve"> uns </w:t>
      </w:r>
      <w:proofErr w:type="spellStart"/>
      <w:r>
        <w:t>selbs</w:t>
      </w:r>
      <w:proofErr w:type="spellEnd"/>
      <w:r>
        <w:t xml:space="preserve"> </w:t>
      </w:r>
      <w:proofErr w:type="spellStart"/>
      <w:r>
        <w:t>nichs</w:t>
      </w:r>
      <w:proofErr w:type="spellEnd"/>
      <w:r>
        <w:t xml:space="preserve"> dann unrecht thun </w:t>
      </w:r>
      <w:proofErr w:type="spellStart"/>
      <w:r>
        <w:t>Ose</w:t>
      </w:r>
      <w:proofErr w:type="spellEnd"/>
      <w:r>
        <w:t xml:space="preserve">. 13. </w:t>
      </w:r>
    </w:p>
    <w:p w14:paraId="54FAA907" w14:textId="77777777" w:rsidR="006662CA" w:rsidRDefault="006662CA" w:rsidP="006662CA">
      <w:pPr>
        <w:pStyle w:val="StandardWeb"/>
      </w:pPr>
      <w:r>
        <w:rPr>
          <w:rStyle w:val="Fett"/>
        </w:rPr>
        <w:t xml:space="preserve">Frag. </w:t>
      </w:r>
      <w:r>
        <w:br/>
        <w:t xml:space="preserve">Wie </w:t>
      </w:r>
      <w:proofErr w:type="spellStart"/>
      <w:r>
        <w:t>wirt</w:t>
      </w:r>
      <w:proofErr w:type="spellEnd"/>
      <w:r>
        <w:t xml:space="preserve"> man dann </w:t>
      </w:r>
      <w:proofErr w:type="spellStart"/>
      <w:r>
        <w:t>frumm</w:t>
      </w:r>
      <w:proofErr w:type="spellEnd"/>
      <w:r>
        <w:t xml:space="preserve">? </w:t>
      </w:r>
    </w:p>
    <w:p w14:paraId="2F3357E5" w14:textId="77777777" w:rsidR="006662CA" w:rsidRDefault="006662CA" w:rsidP="006662CA">
      <w:pPr>
        <w:pStyle w:val="StandardWeb"/>
      </w:pPr>
      <w:proofErr w:type="spellStart"/>
      <w:r>
        <w:t>Ant</w:t>
      </w:r>
      <w:proofErr w:type="spellEnd"/>
      <w:r>
        <w:t>.</w:t>
      </w:r>
      <w:r>
        <w:br/>
        <w:t xml:space="preserve">Gott macht </w:t>
      </w:r>
      <w:proofErr w:type="spellStart"/>
      <w:r>
        <w:t>allain</w:t>
      </w:r>
      <w:proofErr w:type="spellEnd"/>
      <w:r>
        <w:t xml:space="preserve"> </w:t>
      </w:r>
      <w:proofErr w:type="spellStart"/>
      <w:r>
        <w:t>frumm</w:t>
      </w:r>
      <w:proofErr w:type="spellEnd"/>
      <w:r>
        <w:t xml:space="preserve"> und gerecht / wann der </w:t>
      </w:r>
      <w:proofErr w:type="spellStart"/>
      <w:r>
        <w:t>mensch</w:t>
      </w:r>
      <w:proofErr w:type="spellEnd"/>
      <w:r>
        <w:t xml:space="preserve"> das Evangelium von Christo </w:t>
      </w:r>
      <w:proofErr w:type="spellStart"/>
      <w:r>
        <w:t>hoert</w:t>
      </w:r>
      <w:proofErr w:type="spellEnd"/>
      <w:r>
        <w:t xml:space="preserve"> / </w:t>
      </w:r>
      <w:proofErr w:type="spellStart"/>
      <w:r>
        <w:t>unnd</w:t>
      </w:r>
      <w:proofErr w:type="spellEnd"/>
      <w:r>
        <w:t xml:space="preserve"> glaubt an </w:t>
      </w:r>
      <w:proofErr w:type="spellStart"/>
      <w:r>
        <w:t>jn</w:t>
      </w:r>
      <w:proofErr w:type="spellEnd"/>
      <w:r>
        <w:t xml:space="preserve"> / so machet </w:t>
      </w:r>
      <w:proofErr w:type="spellStart"/>
      <w:r>
        <w:t>jn</w:t>
      </w:r>
      <w:proofErr w:type="spellEnd"/>
      <w:r>
        <w:t xml:space="preserve"> der </w:t>
      </w:r>
      <w:proofErr w:type="spellStart"/>
      <w:r>
        <w:t>selb</w:t>
      </w:r>
      <w:proofErr w:type="spellEnd"/>
      <w:r>
        <w:t xml:space="preserve"> glaub </w:t>
      </w:r>
      <w:proofErr w:type="spellStart"/>
      <w:r>
        <w:t>frumm</w:t>
      </w:r>
      <w:proofErr w:type="spellEnd"/>
      <w:r>
        <w:t xml:space="preserve"> </w:t>
      </w:r>
      <w:proofErr w:type="spellStart"/>
      <w:r>
        <w:t>unnd</w:t>
      </w:r>
      <w:proofErr w:type="spellEnd"/>
      <w:r>
        <w:t xml:space="preserve"> gerecht / Christus Jesus ist </w:t>
      </w:r>
      <w:proofErr w:type="spellStart"/>
      <w:r>
        <w:t>allain</w:t>
      </w:r>
      <w:proofErr w:type="spellEnd"/>
      <w:r>
        <w:t xml:space="preserve"> der </w:t>
      </w:r>
      <w:proofErr w:type="spellStart"/>
      <w:r>
        <w:t>biderman</w:t>
      </w:r>
      <w:proofErr w:type="spellEnd"/>
      <w:r>
        <w:t xml:space="preserve"> </w:t>
      </w:r>
      <w:proofErr w:type="spellStart"/>
      <w:r>
        <w:t>auff</w:t>
      </w:r>
      <w:proofErr w:type="spellEnd"/>
      <w:r>
        <w:t xml:space="preserve"> erden / durch den wir </w:t>
      </w:r>
      <w:proofErr w:type="spellStart"/>
      <w:r>
        <w:t>frumm</w:t>
      </w:r>
      <w:proofErr w:type="spellEnd"/>
      <w:r>
        <w:t xml:space="preserve"> werden / wer sich </w:t>
      </w:r>
      <w:proofErr w:type="spellStart"/>
      <w:r>
        <w:t>mitt</w:t>
      </w:r>
      <w:proofErr w:type="spellEnd"/>
      <w:r>
        <w:t xml:space="preserve"> </w:t>
      </w:r>
      <w:proofErr w:type="spellStart"/>
      <w:r>
        <w:t>gantzem</w:t>
      </w:r>
      <w:proofErr w:type="spellEnd"/>
      <w:r>
        <w:t xml:space="preserve"> </w:t>
      </w:r>
      <w:proofErr w:type="spellStart"/>
      <w:r>
        <w:t>hertzen</w:t>
      </w:r>
      <w:proofErr w:type="spellEnd"/>
      <w:r>
        <w:t xml:space="preserve"> / </w:t>
      </w:r>
      <w:proofErr w:type="spellStart"/>
      <w:r>
        <w:t>unnd</w:t>
      </w:r>
      <w:proofErr w:type="spellEnd"/>
      <w:r>
        <w:t xml:space="preserve"> </w:t>
      </w:r>
      <w:proofErr w:type="spellStart"/>
      <w:r>
        <w:t>vestem</w:t>
      </w:r>
      <w:proofErr w:type="spellEnd"/>
      <w:r>
        <w:t xml:space="preserve"> glauben </w:t>
      </w:r>
      <w:proofErr w:type="spellStart"/>
      <w:r>
        <w:t>auff</w:t>
      </w:r>
      <w:proofErr w:type="spellEnd"/>
      <w:r>
        <w:t xml:space="preserve"> </w:t>
      </w:r>
      <w:proofErr w:type="spellStart"/>
      <w:r>
        <w:t>jn</w:t>
      </w:r>
      <w:proofErr w:type="spellEnd"/>
      <w:r>
        <w:t xml:space="preserve"> verlasset / der </w:t>
      </w:r>
      <w:proofErr w:type="spellStart"/>
      <w:r>
        <w:t>wirdt</w:t>
      </w:r>
      <w:proofErr w:type="spellEnd"/>
      <w:r>
        <w:t xml:space="preserve"> </w:t>
      </w:r>
      <w:proofErr w:type="spellStart"/>
      <w:r>
        <w:t>frumm</w:t>
      </w:r>
      <w:proofErr w:type="spellEnd"/>
      <w:r>
        <w:t xml:space="preserve"> </w:t>
      </w:r>
      <w:proofErr w:type="spellStart"/>
      <w:r>
        <w:t>unnd</w:t>
      </w:r>
      <w:proofErr w:type="spellEnd"/>
      <w:r>
        <w:t xml:space="preserve"> </w:t>
      </w:r>
      <w:proofErr w:type="spellStart"/>
      <w:r>
        <w:t>saelig</w:t>
      </w:r>
      <w:proofErr w:type="spellEnd"/>
      <w:r>
        <w:t xml:space="preserve"> / Johannis 6. </w:t>
      </w:r>
    </w:p>
    <w:p w14:paraId="5FBFCAAD" w14:textId="77777777" w:rsidR="006662CA" w:rsidRDefault="006662CA" w:rsidP="006662CA">
      <w:pPr>
        <w:pStyle w:val="StandardWeb"/>
      </w:pPr>
      <w:r>
        <w:rPr>
          <w:rStyle w:val="Fett"/>
        </w:rPr>
        <w:t xml:space="preserve">Frag. </w:t>
      </w:r>
      <w:r>
        <w:br/>
        <w:t xml:space="preserve">Was </w:t>
      </w:r>
      <w:proofErr w:type="spellStart"/>
      <w:r>
        <w:t>haißt</w:t>
      </w:r>
      <w:proofErr w:type="spellEnd"/>
      <w:r>
        <w:t xml:space="preserve"> glauben? </w:t>
      </w:r>
    </w:p>
    <w:p w14:paraId="5BCF2A8F" w14:textId="77777777" w:rsidR="006662CA" w:rsidRDefault="006662CA" w:rsidP="006662CA">
      <w:pPr>
        <w:pStyle w:val="StandardWeb"/>
      </w:pPr>
      <w:proofErr w:type="spellStart"/>
      <w:r>
        <w:t>Ant</w:t>
      </w:r>
      <w:proofErr w:type="spellEnd"/>
      <w:r>
        <w:t>.</w:t>
      </w:r>
      <w:r>
        <w:br/>
        <w:t xml:space="preserve">Der glaub ist </w:t>
      </w:r>
      <w:proofErr w:type="spellStart"/>
      <w:r>
        <w:t>ain</w:t>
      </w:r>
      <w:proofErr w:type="spellEnd"/>
      <w:r>
        <w:t xml:space="preserve"> </w:t>
      </w:r>
      <w:proofErr w:type="spellStart"/>
      <w:r>
        <w:t>hertzenliche</w:t>
      </w:r>
      <w:proofErr w:type="spellEnd"/>
      <w:r>
        <w:t xml:space="preserve"> </w:t>
      </w:r>
      <w:proofErr w:type="spellStart"/>
      <w:r>
        <w:t>unnd</w:t>
      </w:r>
      <w:proofErr w:type="spellEnd"/>
      <w:r>
        <w:t xml:space="preserve"> lebendige </w:t>
      </w:r>
      <w:proofErr w:type="spellStart"/>
      <w:r>
        <w:t>zuversicht</w:t>
      </w:r>
      <w:proofErr w:type="spellEnd"/>
      <w:r>
        <w:t xml:space="preserve"> zu Gott durch Christum / So du </w:t>
      </w:r>
      <w:proofErr w:type="spellStart"/>
      <w:r>
        <w:t>hoerest</w:t>
      </w:r>
      <w:proofErr w:type="spellEnd"/>
      <w:r>
        <w:t xml:space="preserve"> im Evangelio / wie Gott / da es mit uns </w:t>
      </w:r>
      <w:proofErr w:type="spellStart"/>
      <w:r>
        <w:t>verlorn</w:t>
      </w:r>
      <w:proofErr w:type="spellEnd"/>
      <w:r>
        <w:t xml:space="preserve"> war / den </w:t>
      </w:r>
      <w:proofErr w:type="spellStart"/>
      <w:r>
        <w:t>hoechsten</w:t>
      </w:r>
      <w:proofErr w:type="spellEnd"/>
      <w:r>
        <w:t xml:space="preserve"> </w:t>
      </w:r>
      <w:proofErr w:type="spellStart"/>
      <w:r>
        <w:t>schatz</w:t>
      </w:r>
      <w:proofErr w:type="spellEnd"/>
      <w:r>
        <w:t xml:space="preserve"> seinen </w:t>
      </w:r>
      <w:proofErr w:type="spellStart"/>
      <w:r>
        <w:t>aingebornen</w:t>
      </w:r>
      <w:proofErr w:type="spellEnd"/>
      <w:r>
        <w:t xml:space="preserve"> Sun / </w:t>
      </w:r>
      <w:proofErr w:type="spellStart"/>
      <w:r>
        <w:t>auß</w:t>
      </w:r>
      <w:proofErr w:type="spellEnd"/>
      <w:r>
        <w:t xml:space="preserve"> lieb </w:t>
      </w:r>
      <w:proofErr w:type="spellStart"/>
      <w:r>
        <w:t>unnd</w:t>
      </w:r>
      <w:proofErr w:type="spellEnd"/>
      <w:r>
        <w:t xml:space="preserve"> </w:t>
      </w:r>
      <w:proofErr w:type="spellStart"/>
      <w:r>
        <w:t>gnaden</w:t>
      </w:r>
      <w:proofErr w:type="spellEnd"/>
      <w:r>
        <w:t xml:space="preserve"> in </w:t>
      </w:r>
      <w:proofErr w:type="spellStart"/>
      <w:r>
        <w:t>dise</w:t>
      </w:r>
      <w:proofErr w:type="spellEnd"/>
      <w:r>
        <w:t xml:space="preserve"> </w:t>
      </w:r>
      <w:proofErr w:type="spellStart"/>
      <w:r>
        <w:t>welt</w:t>
      </w:r>
      <w:proofErr w:type="spellEnd"/>
      <w:r>
        <w:t xml:space="preserve"> geschickt </w:t>
      </w:r>
      <w:proofErr w:type="spellStart"/>
      <w:r>
        <w:t>hatt</w:t>
      </w:r>
      <w:proofErr w:type="spellEnd"/>
      <w:r>
        <w:t xml:space="preserve"> / unser </w:t>
      </w:r>
      <w:proofErr w:type="spellStart"/>
      <w:r>
        <w:t>sünd</w:t>
      </w:r>
      <w:proofErr w:type="spellEnd"/>
      <w:r>
        <w:t xml:space="preserve"> zu </w:t>
      </w:r>
      <w:proofErr w:type="spellStart"/>
      <w:r>
        <w:t>buessen</w:t>
      </w:r>
      <w:proofErr w:type="spellEnd"/>
      <w:r>
        <w:t xml:space="preserve"> / die </w:t>
      </w:r>
      <w:proofErr w:type="spellStart"/>
      <w:r>
        <w:t>sünd</w:t>
      </w:r>
      <w:proofErr w:type="spellEnd"/>
      <w:r>
        <w:t xml:space="preserve"> </w:t>
      </w:r>
      <w:proofErr w:type="spellStart"/>
      <w:r>
        <w:t>auß</w:t>
      </w:r>
      <w:proofErr w:type="spellEnd"/>
      <w:r>
        <w:t xml:space="preserve"> </w:t>
      </w:r>
      <w:proofErr w:type="spellStart"/>
      <w:r>
        <w:t>zutilcken</w:t>
      </w:r>
      <w:proofErr w:type="spellEnd"/>
      <w:r>
        <w:t xml:space="preserve"> / der </w:t>
      </w:r>
      <w:proofErr w:type="spellStart"/>
      <w:r>
        <w:t>gerechtigkait</w:t>
      </w:r>
      <w:proofErr w:type="spellEnd"/>
      <w:r>
        <w:t xml:space="preserve"> Gottes für uns genug </w:t>
      </w:r>
      <w:proofErr w:type="spellStart"/>
      <w:r>
        <w:t>zuthun</w:t>
      </w:r>
      <w:proofErr w:type="spellEnd"/>
      <w:r>
        <w:t xml:space="preserve"> / </w:t>
      </w:r>
      <w:proofErr w:type="spellStart"/>
      <w:r>
        <w:t>unnd</w:t>
      </w:r>
      <w:proofErr w:type="spellEnd"/>
      <w:r>
        <w:t xml:space="preserve"> das </w:t>
      </w:r>
      <w:proofErr w:type="spellStart"/>
      <w:r>
        <w:t>derselb</w:t>
      </w:r>
      <w:proofErr w:type="spellEnd"/>
      <w:r>
        <w:t xml:space="preserve"> Christus uns </w:t>
      </w:r>
      <w:proofErr w:type="spellStart"/>
      <w:r>
        <w:t>geschenckt</w:t>
      </w:r>
      <w:proofErr w:type="spellEnd"/>
      <w:r>
        <w:t xml:space="preserve"> sey / mit allem seinem verdienst Roma. 8. Glaubest du nun das dir </w:t>
      </w:r>
      <w:proofErr w:type="spellStart"/>
      <w:r>
        <w:t>solchs</w:t>
      </w:r>
      <w:proofErr w:type="spellEnd"/>
      <w:r>
        <w:t xml:space="preserve"> auch geschehen sey / und </w:t>
      </w:r>
      <w:proofErr w:type="spellStart"/>
      <w:r>
        <w:t>ergreyfst</w:t>
      </w:r>
      <w:proofErr w:type="spellEnd"/>
      <w:r>
        <w:t xml:space="preserve"> Christum im rechten glauben / haltest </w:t>
      </w:r>
      <w:proofErr w:type="spellStart"/>
      <w:r>
        <w:t>jn</w:t>
      </w:r>
      <w:proofErr w:type="spellEnd"/>
      <w:r>
        <w:t xml:space="preserve"> gewißlich für den </w:t>
      </w:r>
      <w:proofErr w:type="spellStart"/>
      <w:r>
        <w:t>ainigen</w:t>
      </w:r>
      <w:proofErr w:type="spellEnd"/>
      <w:r>
        <w:t xml:space="preserve"> </w:t>
      </w:r>
      <w:proofErr w:type="spellStart"/>
      <w:r>
        <w:t>artzet</w:t>
      </w:r>
      <w:proofErr w:type="spellEnd"/>
      <w:r>
        <w:t xml:space="preserve"> / und für das </w:t>
      </w:r>
      <w:proofErr w:type="spellStart"/>
      <w:r>
        <w:t>ainig</w:t>
      </w:r>
      <w:proofErr w:type="spellEnd"/>
      <w:r>
        <w:t xml:space="preserve"> leben deiner </w:t>
      </w:r>
      <w:proofErr w:type="spellStart"/>
      <w:r>
        <w:t>seel</w:t>
      </w:r>
      <w:proofErr w:type="spellEnd"/>
      <w:r>
        <w:t xml:space="preserve"> / den Gott für dich </w:t>
      </w:r>
      <w:proofErr w:type="spellStart"/>
      <w:r>
        <w:t>ansicht</w:t>
      </w:r>
      <w:proofErr w:type="spellEnd"/>
      <w:r>
        <w:t xml:space="preserve"> / </w:t>
      </w:r>
      <w:proofErr w:type="spellStart"/>
      <w:r>
        <w:t>unnd</w:t>
      </w:r>
      <w:proofErr w:type="spellEnd"/>
      <w:r>
        <w:t xml:space="preserve"> durch sein verdienst </w:t>
      </w:r>
      <w:proofErr w:type="spellStart"/>
      <w:r>
        <w:t>allain</w:t>
      </w:r>
      <w:proofErr w:type="spellEnd"/>
      <w:r>
        <w:t xml:space="preserve"> / dir die Sünd vergibt / </w:t>
      </w:r>
      <w:proofErr w:type="spellStart"/>
      <w:r>
        <w:t>genaedig</w:t>
      </w:r>
      <w:proofErr w:type="spellEnd"/>
      <w:r>
        <w:t xml:space="preserve"> </w:t>
      </w:r>
      <w:proofErr w:type="spellStart"/>
      <w:r>
        <w:t>wirt</w:t>
      </w:r>
      <w:proofErr w:type="spellEnd"/>
      <w:r>
        <w:t xml:space="preserve"> / und </w:t>
      </w:r>
      <w:proofErr w:type="spellStart"/>
      <w:r>
        <w:t>salig</w:t>
      </w:r>
      <w:proofErr w:type="spellEnd"/>
      <w:r>
        <w:t xml:space="preserve"> macht / so </w:t>
      </w:r>
      <w:proofErr w:type="spellStart"/>
      <w:r>
        <w:t>wirstu</w:t>
      </w:r>
      <w:proofErr w:type="spellEnd"/>
      <w:r>
        <w:t xml:space="preserve"> </w:t>
      </w:r>
      <w:proofErr w:type="spellStart"/>
      <w:r>
        <w:t>frumm</w:t>
      </w:r>
      <w:proofErr w:type="spellEnd"/>
      <w:r>
        <w:t xml:space="preserve"> / Das ist der war </w:t>
      </w:r>
      <w:proofErr w:type="spellStart"/>
      <w:r>
        <w:t>Christenlich</w:t>
      </w:r>
      <w:proofErr w:type="spellEnd"/>
      <w:r>
        <w:t xml:space="preserve"> glaub / der an Christo hanget / und </w:t>
      </w:r>
      <w:proofErr w:type="spellStart"/>
      <w:r>
        <w:t>zweyflet</w:t>
      </w:r>
      <w:proofErr w:type="spellEnd"/>
      <w:r>
        <w:t xml:space="preserve"> </w:t>
      </w:r>
      <w:proofErr w:type="spellStart"/>
      <w:r>
        <w:t>nit</w:t>
      </w:r>
      <w:proofErr w:type="spellEnd"/>
      <w:r>
        <w:t xml:space="preserve"> wie Paulus sagt 1. </w:t>
      </w:r>
      <w:proofErr w:type="spellStart"/>
      <w:r>
        <w:t>Corint</w:t>
      </w:r>
      <w:proofErr w:type="spellEnd"/>
      <w:r>
        <w:t xml:space="preserve">. 1. Christus sey unser </w:t>
      </w:r>
      <w:proofErr w:type="spellStart"/>
      <w:r>
        <w:t>gerechtigkait</w:t>
      </w:r>
      <w:proofErr w:type="spellEnd"/>
      <w:r>
        <w:t xml:space="preserve"> etc. Der glaub </w:t>
      </w:r>
      <w:proofErr w:type="spellStart"/>
      <w:r>
        <w:t>bestat</w:t>
      </w:r>
      <w:proofErr w:type="spellEnd"/>
      <w:r>
        <w:t xml:space="preserve"> </w:t>
      </w:r>
      <w:proofErr w:type="spellStart"/>
      <w:r>
        <w:t>auff</w:t>
      </w:r>
      <w:proofErr w:type="spellEnd"/>
      <w:r>
        <w:t xml:space="preserve"> Christo als </w:t>
      </w:r>
      <w:proofErr w:type="spellStart"/>
      <w:r>
        <w:t>auff</w:t>
      </w:r>
      <w:proofErr w:type="spellEnd"/>
      <w:r>
        <w:t xml:space="preserve"> </w:t>
      </w:r>
      <w:proofErr w:type="spellStart"/>
      <w:r>
        <w:t>ainem</w:t>
      </w:r>
      <w:proofErr w:type="spellEnd"/>
      <w:r>
        <w:t xml:space="preserve"> </w:t>
      </w:r>
      <w:proofErr w:type="spellStart"/>
      <w:r>
        <w:t>felsen</w:t>
      </w:r>
      <w:proofErr w:type="spellEnd"/>
      <w:r>
        <w:t xml:space="preserve"> / wider all </w:t>
      </w:r>
      <w:proofErr w:type="spellStart"/>
      <w:r>
        <w:t>porten</w:t>
      </w:r>
      <w:proofErr w:type="spellEnd"/>
      <w:r>
        <w:t xml:space="preserve"> der hellen / Dann die </w:t>
      </w:r>
      <w:proofErr w:type="spellStart"/>
      <w:r>
        <w:t>frümbkait</w:t>
      </w:r>
      <w:proofErr w:type="spellEnd"/>
      <w:r>
        <w:t xml:space="preserve"> Christi </w:t>
      </w:r>
      <w:proofErr w:type="spellStart"/>
      <w:r>
        <w:t>verschlindet</w:t>
      </w:r>
      <w:proofErr w:type="spellEnd"/>
      <w:r>
        <w:t xml:space="preserve"> in </w:t>
      </w:r>
      <w:proofErr w:type="spellStart"/>
      <w:r>
        <w:t>ainem</w:t>
      </w:r>
      <w:proofErr w:type="spellEnd"/>
      <w:r>
        <w:t xml:space="preserve"> solchen </w:t>
      </w:r>
      <w:proofErr w:type="spellStart"/>
      <w:r>
        <w:t>glaeubigen</w:t>
      </w:r>
      <w:proofErr w:type="spellEnd"/>
      <w:r>
        <w:t xml:space="preserve"> all </w:t>
      </w:r>
      <w:proofErr w:type="spellStart"/>
      <w:r>
        <w:t>sünd</w:t>
      </w:r>
      <w:proofErr w:type="spellEnd"/>
      <w:r>
        <w:t xml:space="preserve"> / </w:t>
      </w:r>
      <w:proofErr w:type="spellStart"/>
      <w:r>
        <w:t>darumb</w:t>
      </w:r>
      <w:proofErr w:type="spellEnd"/>
      <w:r>
        <w:t xml:space="preserve"> </w:t>
      </w:r>
      <w:proofErr w:type="spellStart"/>
      <w:r>
        <w:t>kan</w:t>
      </w:r>
      <w:proofErr w:type="spellEnd"/>
      <w:r>
        <w:t xml:space="preserve"> </w:t>
      </w:r>
      <w:proofErr w:type="spellStart"/>
      <w:r>
        <w:t>jn</w:t>
      </w:r>
      <w:proofErr w:type="spellEnd"/>
      <w:r>
        <w:t xml:space="preserve"> </w:t>
      </w:r>
      <w:proofErr w:type="spellStart"/>
      <w:r>
        <w:t>niemandt</w:t>
      </w:r>
      <w:proofErr w:type="spellEnd"/>
      <w:r>
        <w:t xml:space="preserve"> anklagen vor dem </w:t>
      </w:r>
      <w:proofErr w:type="spellStart"/>
      <w:r>
        <w:t>richter</w:t>
      </w:r>
      <w:proofErr w:type="spellEnd"/>
      <w:r>
        <w:t xml:space="preserve"> / der </w:t>
      </w:r>
      <w:proofErr w:type="spellStart"/>
      <w:r>
        <w:t>richter</w:t>
      </w:r>
      <w:proofErr w:type="spellEnd"/>
      <w:r>
        <w:t xml:space="preserve"> </w:t>
      </w:r>
      <w:proofErr w:type="spellStart"/>
      <w:r>
        <w:t>selbs</w:t>
      </w:r>
      <w:proofErr w:type="spellEnd"/>
      <w:r>
        <w:t xml:space="preserve"> </w:t>
      </w:r>
      <w:proofErr w:type="spellStart"/>
      <w:r>
        <w:t>trit</w:t>
      </w:r>
      <w:proofErr w:type="spellEnd"/>
      <w:r>
        <w:t xml:space="preserve"> für </w:t>
      </w:r>
      <w:proofErr w:type="spellStart"/>
      <w:r>
        <w:t>jn</w:t>
      </w:r>
      <w:proofErr w:type="spellEnd"/>
      <w:r>
        <w:t xml:space="preserve"> / </w:t>
      </w:r>
      <w:proofErr w:type="spellStart"/>
      <w:r>
        <w:t>unnd</w:t>
      </w:r>
      <w:proofErr w:type="spellEnd"/>
      <w:r>
        <w:t xml:space="preserve"> </w:t>
      </w:r>
      <w:proofErr w:type="spellStart"/>
      <w:r>
        <w:t>schenckt</w:t>
      </w:r>
      <w:proofErr w:type="spellEnd"/>
      <w:r>
        <w:t xml:space="preserve"> </w:t>
      </w:r>
      <w:proofErr w:type="spellStart"/>
      <w:r>
        <w:t>jm</w:t>
      </w:r>
      <w:proofErr w:type="spellEnd"/>
      <w:r>
        <w:t xml:space="preserve"> sein </w:t>
      </w:r>
      <w:proofErr w:type="spellStart"/>
      <w:r>
        <w:t>unschuld</w:t>
      </w:r>
      <w:proofErr w:type="spellEnd"/>
      <w:r>
        <w:t xml:space="preserve"> Roma. 8. Ain solcher Christ mag sagen / Gott ist bey mir / wer will mir schaden? </w:t>
      </w:r>
    </w:p>
    <w:p w14:paraId="35A09661" w14:textId="77777777" w:rsidR="006662CA" w:rsidRDefault="006662CA" w:rsidP="006662CA">
      <w:pPr>
        <w:pStyle w:val="StandardWeb"/>
      </w:pPr>
      <w:r>
        <w:rPr>
          <w:rStyle w:val="Fett"/>
        </w:rPr>
        <w:t xml:space="preserve">Frag. </w:t>
      </w:r>
      <w:r>
        <w:br/>
        <w:t xml:space="preserve">Machet </w:t>
      </w:r>
      <w:proofErr w:type="spellStart"/>
      <w:r>
        <w:t>ain</w:t>
      </w:r>
      <w:proofErr w:type="spellEnd"/>
      <w:r>
        <w:t xml:space="preserve"> </w:t>
      </w:r>
      <w:proofErr w:type="spellStart"/>
      <w:r>
        <w:t>sollicher</w:t>
      </w:r>
      <w:proofErr w:type="spellEnd"/>
      <w:r>
        <w:t xml:space="preserve"> glaub </w:t>
      </w:r>
      <w:proofErr w:type="spellStart"/>
      <w:r>
        <w:t>allain</w:t>
      </w:r>
      <w:proofErr w:type="spellEnd"/>
      <w:r>
        <w:t xml:space="preserve"> </w:t>
      </w:r>
      <w:proofErr w:type="spellStart"/>
      <w:r>
        <w:t>frumm</w:t>
      </w:r>
      <w:proofErr w:type="spellEnd"/>
      <w:r>
        <w:t xml:space="preserve"> / on die </w:t>
      </w:r>
      <w:proofErr w:type="spellStart"/>
      <w:r>
        <w:t>gutten</w:t>
      </w:r>
      <w:proofErr w:type="spellEnd"/>
      <w:r>
        <w:t xml:space="preserve"> </w:t>
      </w:r>
      <w:proofErr w:type="spellStart"/>
      <w:r>
        <w:t>werck</w:t>
      </w:r>
      <w:proofErr w:type="spellEnd"/>
      <w:r>
        <w:t xml:space="preserve">? </w:t>
      </w:r>
    </w:p>
    <w:p w14:paraId="6CB5C653" w14:textId="77777777" w:rsidR="006662CA" w:rsidRDefault="006662CA" w:rsidP="006662CA">
      <w:pPr>
        <w:pStyle w:val="StandardWeb"/>
      </w:pPr>
      <w:proofErr w:type="spellStart"/>
      <w:r>
        <w:t>Ant</w:t>
      </w:r>
      <w:proofErr w:type="spellEnd"/>
      <w:r>
        <w:t>.</w:t>
      </w:r>
      <w:r>
        <w:br/>
        <w:t xml:space="preserve">Ja / der glaub </w:t>
      </w:r>
      <w:proofErr w:type="spellStart"/>
      <w:r>
        <w:t>allain</w:t>
      </w:r>
      <w:proofErr w:type="spellEnd"/>
      <w:r>
        <w:t xml:space="preserve"> thuts. </w:t>
      </w:r>
    </w:p>
    <w:p w14:paraId="14865C1C" w14:textId="77777777" w:rsidR="006662CA" w:rsidRDefault="006662CA" w:rsidP="006662CA">
      <w:pPr>
        <w:pStyle w:val="StandardWeb"/>
      </w:pPr>
      <w:r>
        <w:rPr>
          <w:rStyle w:val="Fett"/>
        </w:rPr>
        <w:t xml:space="preserve">Frag. </w:t>
      </w:r>
      <w:r>
        <w:br/>
      </w:r>
      <w:proofErr w:type="spellStart"/>
      <w:r>
        <w:t>Warumb</w:t>
      </w:r>
      <w:proofErr w:type="spellEnd"/>
      <w:r>
        <w:t xml:space="preserve"> hat dann Gott das </w:t>
      </w:r>
      <w:proofErr w:type="spellStart"/>
      <w:r>
        <w:t>Gesatz</w:t>
      </w:r>
      <w:proofErr w:type="spellEnd"/>
      <w:r>
        <w:t xml:space="preserve"> geben? </w:t>
      </w:r>
    </w:p>
    <w:p w14:paraId="01885EB0" w14:textId="77777777" w:rsidR="006662CA" w:rsidRDefault="006662CA" w:rsidP="006662CA">
      <w:pPr>
        <w:pStyle w:val="StandardWeb"/>
      </w:pPr>
      <w:proofErr w:type="spellStart"/>
      <w:r>
        <w:t>Ant</w:t>
      </w:r>
      <w:proofErr w:type="spellEnd"/>
      <w:r>
        <w:t>.</w:t>
      </w:r>
      <w:r>
        <w:br/>
        <w:t xml:space="preserve">Das er uns </w:t>
      </w:r>
      <w:proofErr w:type="spellStart"/>
      <w:r>
        <w:t>anzayg</w:t>
      </w:r>
      <w:proofErr w:type="spellEnd"/>
      <w:r>
        <w:t xml:space="preserve"> </w:t>
      </w:r>
      <w:proofErr w:type="spellStart"/>
      <w:r>
        <w:t>unnser</w:t>
      </w:r>
      <w:proofErr w:type="spellEnd"/>
      <w:r>
        <w:t xml:space="preserve"> </w:t>
      </w:r>
      <w:proofErr w:type="spellStart"/>
      <w:r>
        <w:t>schwachait</w:t>
      </w:r>
      <w:proofErr w:type="spellEnd"/>
      <w:r>
        <w:t xml:space="preserve"> / </w:t>
      </w:r>
      <w:proofErr w:type="spellStart"/>
      <w:r>
        <w:t>sünd</w:t>
      </w:r>
      <w:proofErr w:type="spellEnd"/>
      <w:r>
        <w:t xml:space="preserve"> / </w:t>
      </w:r>
      <w:proofErr w:type="spellStart"/>
      <w:r>
        <w:t>laster</w:t>
      </w:r>
      <w:proofErr w:type="spellEnd"/>
      <w:r>
        <w:t xml:space="preserve"> / und </w:t>
      </w:r>
      <w:proofErr w:type="spellStart"/>
      <w:r>
        <w:t>vermaledeyung</w:t>
      </w:r>
      <w:proofErr w:type="spellEnd"/>
      <w:r>
        <w:t xml:space="preserve"> / Roma. 3. Das </w:t>
      </w:r>
      <w:proofErr w:type="spellStart"/>
      <w:r>
        <w:t>Gesatz</w:t>
      </w:r>
      <w:proofErr w:type="spellEnd"/>
      <w:r>
        <w:t xml:space="preserve"> ist der Spiegel / darinn wir sehen / wie so gar nichts </w:t>
      </w:r>
      <w:proofErr w:type="spellStart"/>
      <w:r>
        <w:t>gutts</w:t>
      </w:r>
      <w:proofErr w:type="spellEnd"/>
      <w:r>
        <w:t xml:space="preserve"> in </w:t>
      </w:r>
      <w:proofErr w:type="spellStart"/>
      <w:r>
        <w:t>unns</w:t>
      </w:r>
      <w:proofErr w:type="spellEnd"/>
      <w:r>
        <w:t xml:space="preserve"> ist / Wie nun </w:t>
      </w:r>
      <w:proofErr w:type="spellStart"/>
      <w:r>
        <w:t>ain</w:t>
      </w:r>
      <w:proofErr w:type="spellEnd"/>
      <w:r>
        <w:t xml:space="preserve"> </w:t>
      </w:r>
      <w:proofErr w:type="spellStart"/>
      <w:r>
        <w:t>spiegel</w:t>
      </w:r>
      <w:proofErr w:type="spellEnd"/>
      <w:r>
        <w:t xml:space="preserve"> den </w:t>
      </w:r>
      <w:proofErr w:type="spellStart"/>
      <w:r>
        <w:t>menschen</w:t>
      </w:r>
      <w:proofErr w:type="spellEnd"/>
      <w:r>
        <w:t xml:space="preserve"> weder </w:t>
      </w:r>
      <w:proofErr w:type="spellStart"/>
      <w:r>
        <w:t>schoen</w:t>
      </w:r>
      <w:proofErr w:type="spellEnd"/>
      <w:r>
        <w:t xml:space="preserve"> noch </w:t>
      </w:r>
      <w:proofErr w:type="spellStart"/>
      <w:r>
        <w:t>rayn</w:t>
      </w:r>
      <w:proofErr w:type="spellEnd"/>
      <w:r>
        <w:t xml:space="preserve"> macht / sonder </w:t>
      </w:r>
      <w:proofErr w:type="spellStart"/>
      <w:r>
        <w:t>zayget</w:t>
      </w:r>
      <w:proofErr w:type="spellEnd"/>
      <w:r>
        <w:t xml:space="preserve"> nur an ob man </w:t>
      </w:r>
      <w:proofErr w:type="spellStart"/>
      <w:r>
        <w:t>schoen</w:t>
      </w:r>
      <w:proofErr w:type="spellEnd"/>
      <w:r>
        <w:t xml:space="preserve"> und </w:t>
      </w:r>
      <w:proofErr w:type="spellStart"/>
      <w:r>
        <w:t>rayn</w:t>
      </w:r>
      <w:proofErr w:type="spellEnd"/>
      <w:r>
        <w:t xml:space="preserve"> sey / Also macht auch das </w:t>
      </w:r>
      <w:proofErr w:type="spellStart"/>
      <w:r>
        <w:t>Gesatz</w:t>
      </w:r>
      <w:proofErr w:type="spellEnd"/>
      <w:r>
        <w:t xml:space="preserve"> weder </w:t>
      </w:r>
      <w:proofErr w:type="spellStart"/>
      <w:r>
        <w:t>frumm</w:t>
      </w:r>
      <w:proofErr w:type="spellEnd"/>
      <w:r>
        <w:t xml:space="preserve"> noch </w:t>
      </w:r>
      <w:proofErr w:type="spellStart"/>
      <w:r>
        <w:t>saelig</w:t>
      </w:r>
      <w:proofErr w:type="spellEnd"/>
      <w:r>
        <w:t xml:space="preserve"> / Es fordert die </w:t>
      </w:r>
      <w:proofErr w:type="spellStart"/>
      <w:r>
        <w:t>frümkait</w:t>
      </w:r>
      <w:proofErr w:type="spellEnd"/>
      <w:r>
        <w:t xml:space="preserve"> von uns / es gibt aber das </w:t>
      </w:r>
      <w:proofErr w:type="spellStart"/>
      <w:r>
        <w:t>vermügen</w:t>
      </w:r>
      <w:proofErr w:type="spellEnd"/>
      <w:r>
        <w:t xml:space="preserve"> </w:t>
      </w:r>
      <w:proofErr w:type="spellStart"/>
      <w:r>
        <w:t>nit</w:t>
      </w:r>
      <w:proofErr w:type="spellEnd"/>
      <w:r>
        <w:t xml:space="preserve"> / sonder gibt </w:t>
      </w:r>
      <w:proofErr w:type="spellStart"/>
      <w:r>
        <w:t>ursach</w:t>
      </w:r>
      <w:proofErr w:type="spellEnd"/>
      <w:r>
        <w:t xml:space="preserve"> / das ich zu Christo dem Herren </w:t>
      </w:r>
      <w:proofErr w:type="spellStart"/>
      <w:r>
        <w:t>lauff</w:t>
      </w:r>
      <w:proofErr w:type="spellEnd"/>
      <w:r>
        <w:t xml:space="preserve"> / und </w:t>
      </w:r>
      <w:proofErr w:type="spellStart"/>
      <w:r>
        <w:t>umb</w:t>
      </w:r>
      <w:proofErr w:type="spellEnd"/>
      <w:r>
        <w:t xml:space="preserve"> </w:t>
      </w:r>
      <w:proofErr w:type="spellStart"/>
      <w:r>
        <w:t>hilff</w:t>
      </w:r>
      <w:proofErr w:type="spellEnd"/>
      <w:r>
        <w:t xml:space="preserve"> </w:t>
      </w:r>
      <w:proofErr w:type="spellStart"/>
      <w:r>
        <w:t>schrey</w:t>
      </w:r>
      <w:proofErr w:type="spellEnd"/>
      <w:r>
        <w:t xml:space="preserve"> / das er mich auch </w:t>
      </w:r>
      <w:proofErr w:type="spellStart"/>
      <w:r>
        <w:t>frumm</w:t>
      </w:r>
      <w:proofErr w:type="spellEnd"/>
      <w:r>
        <w:t xml:space="preserve"> </w:t>
      </w:r>
      <w:proofErr w:type="spellStart"/>
      <w:r>
        <w:t>unnd</w:t>
      </w:r>
      <w:proofErr w:type="spellEnd"/>
      <w:r>
        <w:t xml:space="preserve"> gerecht mach / Wie der </w:t>
      </w:r>
      <w:proofErr w:type="spellStart"/>
      <w:r>
        <w:t>spyegel</w:t>
      </w:r>
      <w:proofErr w:type="spellEnd"/>
      <w:r>
        <w:t xml:space="preserve"> </w:t>
      </w:r>
      <w:proofErr w:type="spellStart"/>
      <w:r>
        <w:t>kainem</w:t>
      </w:r>
      <w:proofErr w:type="spellEnd"/>
      <w:r>
        <w:t xml:space="preserve"> das </w:t>
      </w:r>
      <w:proofErr w:type="spellStart"/>
      <w:r>
        <w:t>angesicht</w:t>
      </w:r>
      <w:proofErr w:type="spellEnd"/>
      <w:r>
        <w:t xml:space="preserve"> </w:t>
      </w:r>
      <w:proofErr w:type="spellStart"/>
      <w:r>
        <w:t>rayniget</w:t>
      </w:r>
      <w:proofErr w:type="spellEnd"/>
      <w:r>
        <w:t xml:space="preserve"> / sonder gibt </w:t>
      </w:r>
      <w:proofErr w:type="spellStart"/>
      <w:r>
        <w:t>ainem</w:t>
      </w:r>
      <w:proofErr w:type="spellEnd"/>
      <w:r>
        <w:t xml:space="preserve"> </w:t>
      </w:r>
      <w:proofErr w:type="spellStart"/>
      <w:r>
        <w:t>ursach</w:t>
      </w:r>
      <w:proofErr w:type="spellEnd"/>
      <w:r>
        <w:t xml:space="preserve"> / das er beym </w:t>
      </w:r>
      <w:proofErr w:type="spellStart"/>
      <w:r>
        <w:t>wasser</w:t>
      </w:r>
      <w:proofErr w:type="spellEnd"/>
      <w:r>
        <w:t xml:space="preserve"> / oder </w:t>
      </w:r>
      <w:proofErr w:type="spellStart"/>
      <w:r>
        <w:t>anderstwa</w:t>
      </w:r>
      <w:proofErr w:type="spellEnd"/>
      <w:r>
        <w:t xml:space="preserve"> die </w:t>
      </w:r>
      <w:proofErr w:type="spellStart"/>
      <w:r>
        <w:t>raynigung</w:t>
      </w:r>
      <w:proofErr w:type="spellEnd"/>
      <w:r>
        <w:t xml:space="preserve"> sucht. Also ist das </w:t>
      </w:r>
      <w:proofErr w:type="spellStart"/>
      <w:r>
        <w:t>Gesatz</w:t>
      </w:r>
      <w:proofErr w:type="spellEnd"/>
      <w:r>
        <w:t xml:space="preserve"> unser </w:t>
      </w:r>
      <w:proofErr w:type="spellStart"/>
      <w:r>
        <w:t>zuchtmayster</w:t>
      </w:r>
      <w:proofErr w:type="spellEnd"/>
      <w:r>
        <w:t xml:space="preserve"> / spricht Paulus </w:t>
      </w:r>
      <w:proofErr w:type="spellStart"/>
      <w:r>
        <w:t>zun</w:t>
      </w:r>
      <w:proofErr w:type="spellEnd"/>
      <w:r>
        <w:t xml:space="preserve"> Galatern / und weißt uns zu Christo / als zu dem </w:t>
      </w:r>
      <w:proofErr w:type="spellStart"/>
      <w:r>
        <w:t>aynigen</w:t>
      </w:r>
      <w:proofErr w:type="spellEnd"/>
      <w:r>
        <w:t xml:space="preserve"> </w:t>
      </w:r>
      <w:proofErr w:type="spellStart"/>
      <w:r>
        <w:t>artzet</w:t>
      </w:r>
      <w:proofErr w:type="spellEnd"/>
      <w:r>
        <w:t xml:space="preserve"> / </w:t>
      </w:r>
      <w:proofErr w:type="spellStart"/>
      <w:r>
        <w:t>unnd</w:t>
      </w:r>
      <w:proofErr w:type="spellEnd"/>
      <w:r>
        <w:t xml:space="preserve"> </w:t>
      </w:r>
      <w:proofErr w:type="spellStart"/>
      <w:r>
        <w:t>brunnen</w:t>
      </w:r>
      <w:proofErr w:type="spellEnd"/>
      <w:r>
        <w:t xml:space="preserve"> alles </w:t>
      </w:r>
      <w:proofErr w:type="spellStart"/>
      <w:r>
        <w:t>hayls</w:t>
      </w:r>
      <w:proofErr w:type="spellEnd"/>
      <w:r>
        <w:t xml:space="preserve"> etc. </w:t>
      </w:r>
    </w:p>
    <w:p w14:paraId="67A54879" w14:textId="77777777" w:rsidR="006662CA" w:rsidRDefault="006662CA" w:rsidP="006662CA">
      <w:pPr>
        <w:pStyle w:val="StandardWeb"/>
      </w:pPr>
      <w:r>
        <w:rPr>
          <w:rStyle w:val="Fett"/>
        </w:rPr>
        <w:t xml:space="preserve">Frag. </w:t>
      </w:r>
      <w:r>
        <w:br/>
        <w:t xml:space="preserve">So der glaub an Christum </w:t>
      </w:r>
      <w:proofErr w:type="spellStart"/>
      <w:r>
        <w:t>allain</w:t>
      </w:r>
      <w:proofErr w:type="spellEnd"/>
      <w:r>
        <w:t xml:space="preserve"> </w:t>
      </w:r>
      <w:proofErr w:type="spellStart"/>
      <w:r>
        <w:t>frumm</w:t>
      </w:r>
      <w:proofErr w:type="spellEnd"/>
      <w:r>
        <w:t xml:space="preserve"> und </w:t>
      </w:r>
      <w:proofErr w:type="spellStart"/>
      <w:r>
        <w:t>saelig</w:t>
      </w:r>
      <w:proofErr w:type="spellEnd"/>
      <w:r>
        <w:t xml:space="preserve"> macht / was sollen dann die </w:t>
      </w:r>
      <w:proofErr w:type="spellStart"/>
      <w:r>
        <w:t>gutten</w:t>
      </w:r>
      <w:proofErr w:type="spellEnd"/>
      <w:r>
        <w:t xml:space="preserve"> </w:t>
      </w:r>
      <w:proofErr w:type="spellStart"/>
      <w:r>
        <w:t>werck</w:t>
      </w:r>
      <w:proofErr w:type="spellEnd"/>
      <w:r>
        <w:t xml:space="preserve"> / </w:t>
      </w:r>
      <w:proofErr w:type="spellStart"/>
      <w:r>
        <w:t>helffen</w:t>
      </w:r>
      <w:proofErr w:type="spellEnd"/>
      <w:r>
        <w:t xml:space="preserve"> </w:t>
      </w:r>
      <w:proofErr w:type="spellStart"/>
      <w:r>
        <w:t>sy</w:t>
      </w:r>
      <w:proofErr w:type="spellEnd"/>
      <w:r>
        <w:t xml:space="preserve"> </w:t>
      </w:r>
      <w:proofErr w:type="spellStart"/>
      <w:r>
        <w:t>nit</w:t>
      </w:r>
      <w:proofErr w:type="spellEnd"/>
      <w:r>
        <w:t xml:space="preserve"> auch zur </w:t>
      </w:r>
      <w:proofErr w:type="spellStart"/>
      <w:r>
        <w:t>saeligkait</w:t>
      </w:r>
      <w:proofErr w:type="spellEnd"/>
      <w:r>
        <w:t xml:space="preserve">? </w:t>
      </w:r>
    </w:p>
    <w:p w14:paraId="4ADA2F30" w14:textId="77777777" w:rsidR="006662CA" w:rsidRDefault="006662CA" w:rsidP="006662CA">
      <w:pPr>
        <w:pStyle w:val="StandardWeb"/>
      </w:pPr>
      <w:proofErr w:type="spellStart"/>
      <w:r>
        <w:t>Ant</w:t>
      </w:r>
      <w:proofErr w:type="spellEnd"/>
      <w:r>
        <w:t>.</w:t>
      </w:r>
      <w:r>
        <w:br/>
        <w:t xml:space="preserve">Wann die </w:t>
      </w:r>
      <w:proofErr w:type="spellStart"/>
      <w:r>
        <w:t>frümkait</w:t>
      </w:r>
      <w:proofErr w:type="spellEnd"/>
      <w:r>
        <w:t xml:space="preserve"> </w:t>
      </w:r>
      <w:proofErr w:type="spellStart"/>
      <w:r>
        <w:t>auß</w:t>
      </w:r>
      <w:proofErr w:type="spellEnd"/>
      <w:r>
        <w:t xml:space="preserve"> dem </w:t>
      </w:r>
      <w:proofErr w:type="spellStart"/>
      <w:r>
        <w:t>Gesatz</w:t>
      </w:r>
      <w:proofErr w:type="spellEnd"/>
      <w:r>
        <w:t xml:space="preserve"> / oder </w:t>
      </w:r>
      <w:proofErr w:type="spellStart"/>
      <w:r>
        <w:t>auß</w:t>
      </w:r>
      <w:proofErr w:type="spellEnd"/>
      <w:r>
        <w:t xml:space="preserve"> den </w:t>
      </w:r>
      <w:proofErr w:type="spellStart"/>
      <w:r>
        <w:t>wercken</w:t>
      </w:r>
      <w:proofErr w:type="spellEnd"/>
      <w:r>
        <w:t xml:space="preserve"> </w:t>
      </w:r>
      <w:proofErr w:type="spellStart"/>
      <w:r>
        <w:t>kaem</w:t>
      </w:r>
      <w:proofErr w:type="spellEnd"/>
      <w:r>
        <w:t xml:space="preserve"> / so </w:t>
      </w:r>
      <w:proofErr w:type="spellStart"/>
      <w:r>
        <w:t>waere</w:t>
      </w:r>
      <w:proofErr w:type="spellEnd"/>
      <w:r>
        <w:t xml:space="preserve"> Christus vergebens gestorben / spricht Paulus </w:t>
      </w:r>
      <w:proofErr w:type="spellStart"/>
      <w:r>
        <w:t>zun</w:t>
      </w:r>
      <w:proofErr w:type="spellEnd"/>
      <w:r>
        <w:t xml:space="preserve"> Galatern am 2. Ja welche der </w:t>
      </w:r>
      <w:proofErr w:type="spellStart"/>
      <w:r>
        <w:t>maynung</w:t>
      </w:r>
      <w:proofErr w:type="spellEnd"/>
      <w:r>
        <w:t xml:space="preserve"> </w:t>
      </w:r>
      <w:proofErr w:type="spellStart"/>
      <w:r>
        <w:t>mitt</w:t>
      </w:r>
      <w:proofErr w:type="spellEnd"/>
      <w:r>
        <w:t xml:space="preserve"> den </w:t>
      </w:r>
      <w:proofErr w:type="spellStart"/>
      <w:r>
        <w:t>wercken</w:t>
      </w:r>
      <w:proofErr w:type="spellEnd"/>
      <w:r>
        <w:t xml:space="preserve"> </w:t>
      </w:r>
      <w:proofErr w:type="spellStart"/>
      <w:r>
        <w:t>umbgond</w:t>
      </w:r>
      <w:proofErr w:type="spellEnd"/>
      <w:r>
        <w:t xml:space="preserve"> / das </w:t>
      </w:r>
      <w:proofErr w:type="spellStart"/>
      <w:r>
        <w:t>sy</w:t>
      </w:r>
      <w:proofErr w:type="spellEnd"/>
      <w:r>
        <w:t xml:space="preserve"> </w:t>
      </w:r>
      <w:proofErr w:type="spellStart"/>
      <w:r>
        <w:t>darmitt</w:t>
      </w:r>
      <w:proofErr w:type="spellEnd"/>
      <w:r>
        <w:t xml:space="preserve"> </w:t>
      </w:r>
      <w:proofErr w:type="spellStart"/>
      <w:r>
        <w:t>frumm</w:t>
      </w:r>
      <w:proofErr w:type="spellEnd"/>
      <w:r>
        <w:t xml:space="preserve"> </w:t>
      </w:r>
      <w:proofErr w:type="spellStart"/>
      <w:r>
        <w:t>unnd</w:t>
      </w:r>
      <w:proofErr w:type="spellEnd"/>
      <w:r>
        <w:t xml:space="preserve"> </w:t>
      </w:r>
      <w:proofErr w:type="spellStart"/>
      <w:r>
        <w:t>saelig</w:t>
      </w:r>
      <w:proofErr w:type="spellEnd"/>
      <w:r>
        <w:t xml:space="preserve"> werden / die </w:t>
      </w:r>
      <w:proofErr w:type="spellStart"/>
      <w:r>
        <w:t>seind</w:t>
      </w:r>
      <w:proofErr w:type="spellEnd"/>
      <w:r>
        <w:t xml:space="preserve"> </w:t>
      </w:r>
      <w:proofErr w:type="spellStart"/>
      <w:r>
        <w:t>under</w:t>
      </w:r>
      <w:proofErr w:type="spellEnd"/>
      <w:r>
        <w:t xml:space="preserve"> der </w:t>
      </w:r>
      <w:proofErr w:type="spellStart"/>
      <w:r>
        <w:t>vermaledeyung</w:t>
      </w:r>
      <w:proofErr w:type="spellEnd"/>
      <w:r>
        <w:t xml:space="preserve"> / Galat. 3. </w:t>
      </w:r>
      <w:proofErr w:type="spellStart"/>
      <w:r>
        <w:t>Auß</w:t>
      </w:r>
      <w:proofErr w:type="spellEnd"/>
      <w:r>
        <w:t xml:space="preserve"> </w:t>
      </w:r>
      <w:proofErr w:type="spellStart"/>
      <w:r>
        <w:t>gnaden</w:t>
      </w:r>
      <w:proofErr w:type="spellEnd"/>
      <w:r>
        <w:t xml:space="preserve"> werden wir </w:t>
      </w:r>
      <w:proofErr w:type="spellStart"/>
      <w:r>
        <w:t>saelig</w:t>
      </w:r>
      <w:proofErr w:type="spellEnd"/>
      <w:r>
        <w:t xml:space="preserve"> / </w:t>
      </w:r>
      <w:proofErr w:type="spellStart"/>
      <w:r>
        <w:t>Ephe</w:t>
      </w:r>
      <w:proofErr w:type="spellEnd"/>
      <w:r>
        <w:t xml:space="preserve">. 2. </w:t>
      </w:r>
      <w:proofErr w:type="spellStart"/>
      <w:r>
        <w:t>Nit</w:t>
      </w:r>
      <w:proofErr w:type="spellEnd"/>
      <w:r>
        <w:t xml:space="preserve"> </w:t>
      </w:r>
      <w:proofErr w:type="spellStart"/>
      <w:r>
        <w:t>auß</w:t>
      </w:r>
      <w:proofErr w:type="spellEnd"/>
      <w:r>
        <w:t xml:space="preserve"> den </w:t>
      </w:r>
      <w:proofErr w:type="spellStart"/>
      <w:r>
        <w:t>wercken</w:t>
      </w:r>
      <w:proofErr w:type="spellEnd"/>
      <w:r>
        <w:t xml:space="preserve">. </w:t>
      </w:r>
    </w:p>
    <w:p w14:paraId="2F511297" w14:textId="77777777" w:rsidR="006662CA" w:rsidRDefault="006662CA" w:rsidP="006662CA">
      <w:pPr>
        <w:pStyle w:val="StandardWeb"/>
      </w:pPr>
      <w:r>
        <w:rPr>
          <w:rStyle w:val="Fett"/>
        </w:rPr>
        <w:t xml:space="preserve">Frag. </w:t>
      </w:r>
      <w:r>
        <w:br/>
        <w:t xml:space="preserve">Ists dann gnug / das man nun glaub / </w:t>
      </w:r>
      <w:proofErr w:type="spellStart"/>
      <w:r>
        <w:t>darff</w:t>
      </w:r>
      <w:proofErr w:type="spellEnd"/>
      <w:r>
        <w:t xml:space="preserve"> man nichts guts thun? </w:t>
      </w:r>
    </w:p>
    <w:p w14:paraId="5442EFA4" w14:textId="77777777" w:rsidR="006662CA" w:rsidRDefault="006662CA" w:rsidP="006662CA">
      <w:pPr>
        <w:pStyle w:val="StandardWeb"/>
      </w:pPr>
      <w:proofErr w:type="spellStart"/>
      <w:r>
        <w:t>Ant</w:t>
      </w:r>
      <w:proofErr w:type="spellEnd"/>
      <w:r>
        <w:t>.</w:t>
      </w:r>
      <w:r>
        <w:br/>
        <w:t xml:space="preserve">Der glaub muß vor allen </w:t>
      </w:r>
      <w:proofErr w:type="spellStart"/>
      <w:r>
        <w:t>gutten</w:t>
      </w:r>
      <w:proofErr w:type="spellEnd"/>
      <w:r>
        <w:t xml:space="preserve"> </w:t>
      </w:r>
      <w:proofErr w:type="spellStart"/>
      <w:r>
        <w:t>wercken</w:t>
      </w:r>
      <w:proofErr w:type="spellEnd"/>
      <w:r>
        <w:t xml:space="preserve"> im </w:t>
      </w:r>
      <w:proofErr w:type="spellStart"/>
      <w:r>
        <w:t>hertzen</w:t>
      </w:r>
      <w:proofErr w:type="spellEnd"/>
      <w:r>
        <w:t xml:space="preserve"> sein / also / das man vom glauben in die </w:t>
      </w:r>
      <w:proofErr w:type="spellStart"/>
      <w:r>
        <w:t>werck</w:t>
      </w:r>
      <w:proofErr w:type="spellEnd"/>
      <w:r>
        <w:t xml:space="preserve"> </w:t>
      </w:r>
      <w:proofErr w:type="spellStart"/>
      <w:r>
        <w:t>kumm</w:t>
      </w:r>
      <w:proofErr w:type="spellEnd"/>
      <w:r>
        <w:t xml:space="preserve"> / </w:t>
      </w:r>
      <w:proofErr w:type="spellStart"/>
      <w:r>
        <w:t>unnd</w:t>
      </w:r>
      <w:proofErr w:type="spellEnd"/>
      <w:r>
        <w:t xml:space="preserve"> </w:t>
      </w:r>
      <w:proofErr w:type="spellStart"/>
      <w:r>
        <w:t>nitt</w:t>
      </w:r>
      <w:proofErr w:type="spellEnd"/>
      <w:r>
        <w:t xml:space="preserve"> von den </w:t>
      </w:r>
      <w:proofErr w:type="spellStart"/>
      <w:r>
        <w:t>wercken</w:t>
      </w:r>
      <w:proofErr w:type="spellEnd"/>
      <w:r>
        <w:t xml:space="preserve"> zum glauben. .War ists / das der glaub </w:t>
      </w:r>
      <w:proofErr w:type="spellStart"/>
      <w:r>
        <w:t>allain</w:t>
      </w:r>
      <w:proofErr w:type="spellEnd"/>
      <w:r>
        <w:t xml:space="preserve"> </w:t>
      </w:r>
      <w:proofErr w:type="spellStart"/>
      <w:r>
        <w:t>frumm</w:t>
      </w:r>
      <w:proofErr w:type="spellEnd"/>
      <w:r>
        <w:t xml:space="preserve"> macht / Es ist auch war / das man gute </w:t>
      </w:r>
      <w:proofErr w:type="spellStart"/>
      <w:r>
        <w:t>werck</w:t>
      </w:r>
      <w:proofErr w:type="spellEnd"/>
      <w:r>
        <w:t xml:space="preserve"> thun soll / aber </w:t>
      </w:r>
      <w:proofErr w:type="spellStart"/>
      <w:r>
        <w:t>nitt</w:t>
      </w:r>
      <w:proofErr w:type="spellEnd"/>
      <w:r>
        <w:t xml:space="preserve"> der </w:t>
      </w:r>
      <w:proofErr w:type="spellStart"/>
      <w:r>
        <w:t>maynung</w:t>
      </w:r>
      <w:proofErr w:type="spellEnd"/>
      <w:r>
        <w:t xml:space="preserve"> / das man durch die </w:t>
      </w:r>
      <w:proofErr w:type="spellStart"/>
      <w:r>
        <w:t>werck</w:t>
      </w:r>
      <w:proofErr w:type="spellEnd"/>
      <w:r>
        <w:t xml:space="preserve"> </w:t>
      </w:r>
      <w:proofErr w:type="spellStart"/>
      <w:r>
        <w:t>woell</w:t>
      </w:r>
      <w:proofErr w:type="spellEnd"/>
      <w:r>
        <w:t xml:space="preserve"> </w:t>
      </w:r>
      <w:proofErr w:type="spellStart"/>
      <w:r>
        <w:t>frumm</w:t>
      </w:r>
      <w:proofErr w:type="spellEnd"/>
      <w:r>
        <w:t xml:space="preserve"> und </w:t>
      </w:r>
      <w:proofErr w:type="spellStart"/>
      <w:r>
        <w:t>saelig</w:t>
      </w:r>
      <w:proofErr w:type="spellEnd"/>
      <w:r>
        <w:t xml:space="preserve"> werden. Dann wer die </w:t>
      </w:r>
      <w:proofErr w:type="spellStart"/>
      <w:r>
        <w:t>gnad</w:t>
      </w:r>
      <w:proofErr w:type="spellEnd"/>
      <w:r>
        <w:t xml:space="preserve"> und </w:t>
      </w:r>
      <w:proofErr w:type="spellStart"/>
      <w:r>
        <w:t>saeligkait</w:t>
      </w:r>
      <w:proofErr w:type="spellEnd"/>
      <w:r>
        <w:t xml:space="preserve"> mit </w:t>
      </w:r>
      <w:proofErr w:type="spellStart"/>
      <w:r>
        <w:t>wercken</w:t>
      </w:r>
      <w:proofErr w:type="spellEnd"/>
      <w:r>
        <w:t xml:space="preserve"> will holen / der will die </w:t>
      </w:r>
      <w:proofErr w:type="spellStart"/>
      <w:r>
        <w:t>gnad</w:t>
      </w:r>
      <w:proofErr w:type="spellEnd"/>
      <w:r>
        <w:t xml:space="preserve"> </w:t>
      </w:r>
      <w:proofErr w:type="spellStart"/>
      <w:r>
        <w:t>nit</w:t>
      </w:r>
      <w:proofErr w:type="spellEnd"/>
      <w:r>
        <w:t xml:space="preserve"> lassen </w:t>
      </w:r>
      <w:proofErr w:type="spellStart"/>
      <w:r>
        <w:t>gnad</w:t>
      </w:r>
      <w:proofErr w:type="spellEnd"/>
      <w:r>
        <w:t xml:space="preserve"> sein / sonder </w:t>
      </w:r>
      <w:proofErr w:type="spellStart"/>
      <w:r>
        <w:t>auß</w:t>
      </w:r>
      <w:proofErr w:type="spellEnd"/>
      <w:r>
        <w:t xml:space="preserve"> der </w:t>
      </w:r>
      <w:proofErr w:type="spellStart"/>
      <w:r>
        <w:t>gnad</w:t>
      </w:r>
      <w:proofErr w:type="spellEnd"/>
      <w:r>
        <w:t xml:space="preserve"> </w:t>
      </w:r>
      <w:proofErr w:type="spellStart"/>
      <w:r>
        <w:t>ain</w:t>
      </w:r>
      <w:proofErr w:type="spellEnd"/>
      <w:r>
        <w:t xml:space="preserve"> verdienten lohn machen / Roma. 11. Das ist nichts anders dann das Evangelium </w:t>
      </w:r>
      <w:proofErr w:type="spellStart"/>
      <w:r>
        <w:t>verwerffen</w:t>
      </w:r>
      <w:proofErr w:type="spellEnd"/>
      <w:r>
        <w:t xml:space="preserve"> / welches der </w:t>
      </w:r>
      <w:proofErr w:type="spellStart"/>
      <w:r>
        <w:t>gnad</w:t>
      </w:r>
      <w:proofErr w:type="spellEnd"/>
      <w:r>
        <w:t xml:space="preserve"> alle ding zu legt / Wer </w:t>
      </w:r>
      <w:proofErr w:type="spellStart"/>
      <w:r>
        <w:t>gutte</w:t>
      </w:r>
      <w:proofErr w:type="spellEnd"/>
      <w:r>
        <w:t xml:space="preserve"> </w:t>
      </w:r>
      <w:proofErr w:type="spellStart"/>
      <w:r>
        <w:t>werck</w:t>
      </w:r>
      <w:proofErr w:type="spellEnd"/>
      <w:r>
        <w:t xml:space="preserve"> thun will / der muß vor Gott sein / Math. 12. Setzend </w:t>
      </w:r>
      <w:proofErr w:type="spellStart"/>
      <w:r>
        <w:t>aintweders</w:t>
      </w:r>
      <w:proofErr w:type="spellEnd"/>
      <w:r>
        <w:t xml:space="preserve"> </w:t>
      </w:r>
      <w:proofErr w:type="spellStart"/>
      <w:r>
        <w:t>ain</w:t>
      </w:r>
      <w:proofErr w:type="spellEnd"/>
      <w:r>
        <w:t xml:space="preserve"> guten baum / so </w:t>
      </w:r>
      <w:proofErr w:type="spellStart"/>
      <w:r>
        <w:t>wirt</w:t>
      </w:r>
      <w:proofErr w:type="spellEnd"/>
      <w:r>
        <w:t xml:space="preserve"> die </w:t>
      </w:r>
      <w:proofErr w:type="spellStart"/>
      <w:r>
        <w:t>frucht</w:t>
      </w:r>
      <w:proofErr w:type="spellEnd"/>
      <w:r>
        <w:t xml:space="preserve"> </w:t>
      </w:r>
      <w:proofErr w:type="spellStart"/>
      <w:r>
        <w:t>gutt</w:t>
      </w:r>
      <w:proofErr w:type="spellEnd"/>
      <w:r>
        <w:t xml:space="preserve"> / oder setzend </w:t>
      </w:r>
      <w:proofErr w:type="spellStart"/>
      <w:r>
        <w:t>ain</w:t>
      </w:r>
      <w:proofErr w:type="spellEnd"/>
      <w:r>
        <w:t xml:space="preserve"> faulen baum / so </w:t>
      </w:r>
      <w:proofErr w:type="spellStart"/>
      <w:r>
        <w:t>wirt</w:t>
      </w:r>
      <w:proofErr w:type="spellEnd"/>
      <w:r>
        <w:t xml:space="preserve"> die </w:t>
      </w:r>
      <w:proofErr w:type="spellStart"/>
      <w:r>
        <w:t>frucht</w:t>
      </w:r>
      <w:proofErr w:type="spellEnd"/>
      <w:r>
        <w:t xml:space="preserve"> faul / Diese </w:t>
      </w:r>
      <w:proofErr w:type="spellStart"/>
      <w:r>
        <w:t>ordnung</w:t>
      </w:r>
      <w:proofErr w:type="spellEnd"/>
      <w:r>
        <w:t xml:space="preserve"> laßt sich </w:t>
      </w:r>
      <w:proofErr w:type="spellStart"/>
      <w:r>
        <w:t>nit</w:t>
      </w:r>
      <w:proofErr w:type="spellEnd"/>
      <w:r>
        <w:t xml:space="preserve"> </w:t>
      </w:r>
      <w:proofErr w:type="spellStart"/>
      <w:r>
        <w:t>verkeren</w:t>
      </w:r>
      <w:proofErr w:type="spellEnd"/>
      <w:r>
        <w:t xml:space="preserve"> / wer guts thut / der ist vorhin gut / Ist er vorhin gut </w:t>
      </w:r>
      <w:proofErr w:type="spellStart"/>
      <w:r>
        <w:t>ee</w:t>
      </w:r>
      <w:proofErr w:type="spellEnd"/>
      <w:r>
        <w:t xml:space="preserve"> er gute </w:t>
      </w:r>
      <w:proofErr w:type="spellStart"/>
      <w:r>
        <w:t>werck</w:t>
      </w:r>
      <w:proofErr w:type="spellEnd"/>
      <w:r>
        <w:t xml:space="preserve"> thut / so </w:t>
      </w:r>
      <w:proofErr w:type="spellStart"/>
      <w:r>
        <w:t>wirt</w:t>
      </w:r>
      <w:proofErr w:type="spellEnd"/>
      <w:r>
        <w:t xml:space="preserve"> er </w:t>
      </w:r>
      <w:proofErr w:type="spellStart"/>
      <w:r>
        <w:t>nit</w:t>
      </w:r>
      <w:proofErr w:type="spellEnd"/>
      <w:r>
        <w:t xml:space="preserve"> erst durch die </w:t>
      </w:r>
      <w:proofErr w:type="spellStart"/>
      <w:r>
        <w:t>werck</w:t>
      </w:r>
      <w:proofErr w:type="spellEnd"/>
      <w:r>
        <w:t xml:space="preserve"> gut / Ain </w:t>
      </w:r>
      <w:proofErr w:type="spellStart"/>
      <w:r>
        <w:t>lamer</w:t>
      </w:r>
      <w:proofErr w:type="spellEnd"/>
      <w:r>
        <w:t xml:space="preserve"> </w:t>
      </w:r>
      <w:proofErr w:type="spellStart"/>
      <w:r>
        <w:t>kan</w:t>
      </w:r>
      <w:proofErr w:type="spellEnd"/>
      <w:r>
        <w:t xml:space="preserve"> </w:t>
      </w:r>
      <w:proofErr w:type="spellStart"/>
      <w:r>
        <w:t>nit</w:t>
      </w:r>
      <w:proofErr w:type="spellEnd"/>
      <w:r>
        <w:t xml:space="preserve"> springen / er sey dann vor gesund </w:t>
      </w:r>
      <w:proofErr w:type="spellStart"/>
      <w:r>
        <w:t>unnd</w:t>
      </w:r>
      <w:proofErr w:type="spellEnd"/>
      <w:r>
        <w:t xml:space="preserve"> gerad / Wer gesund ist / der thut gesunde </w:t>
      </w:r>
      <w:proofErr w:type="spellStart"/>
      <w:r>
        <w:t>werck</w:t>
      </w:r>
      <w:proofErr w:type="spellEnd"/>
      <w:r>
        <w:t xml:space="preserve"> / Also wer </w:t>
      </w:r>
      <w:proofErr w:type="spellStart"/>
      <w:r>
        <w:t>frumm</w:t>
      </w:r>
      <w:proofErr w:type="spellEnd"/>
      <w:r>
        <w:t xml:space="preserve"> und gut ist / der thut guts / </w:t>
      </w:r>
      <w:proofErr w:type="spellStart"/>
      <w:r>
        <w:t>Darumb</w:t>
      </w:r>
      <w:proofErr w:type="spellEnd"/>
      <w:r>
        <w:t xml:space="preserve"> facht man an </w:t>
      </w:r>
      <w:proofErr w:type="spellStart"/>
      <w:r>
        <w:t>frumm</w:t>
      </w:r>
      <w:proofErr w:type="spellEnd"/>
      <w:r>
        <w:t xml:space="preserve"> zu werden / </w:t>
      </w:r>
      <w:proofErr w:type="spellStart"/>
      <w:r>
        <w:t>Nitt</w:t>
      </w:r>
      <w:proofErr w:type="spellEnd"/>
      <w:r>
        <w:t xml:space="preserve"> an den </w:t>
      </w:r>
      <w:proofErr w:type="spellStart"/>
      <w:r>
        <w:t>wercken</w:t>
      </w:r>
      <w:proofErr w:type="spellEnd"/>
      <w:r>
        <w:t xml:space="preserve"> / sonder am glauben. Der glaub in Christum </w:t>
      </w:r>
      <w:proofErr w:type="spellStart"/>
      <w:r>
        <w:t>rayniget</w:t>
      </w:r>
      <w:proofErr w:type="spellEnd"/>
      <w:r>
        <w:t xml:space="preserve"> das </w:t>
      </w:r>
      <w:proofErr w:type="spellStart"/>
      <w:r>
        <w:t>hertz</w:t>
      </w:r>
      <w:proofErr w:type="spellEnd"/>
      <w:r>
        <w:t xml:space="preserve"> </w:t>
      </w:r>
      <w:proofErr w:type="spellStart"/>
      <w:r>
        <w:t>Acto</w:t>
      </w:r>
      <w:proofErr w:type="spellEnd"/>
      <w:r>
        <w:t xml:space="preserve">. 15. </w:t>
      </w:r>
    </w:p>
    <w:p w14:paraId="26F036AE" w14:textId="77777777" w:rsidR="006662CA" w:rsidRDefault="006662CA" w:rsidP="006662CA">
      <w:pPr>
        <w:pStyle w:val="StandardWeb"/>
      </w:pPr>
      <w:r>
        <w:t xml:space="preserve">In Summa / gute </w:t>
      </w:r>
      <w:proofErr w:type="spellStart"/>
      <w:r>
        <w:t>werck</w:t>
      </w:r>
      <w:proofErr w:type="spellEnd"/>
      <w:r>
        <w:t xml:space="preserve"> von </w:t>
      </w:r>
      <w:proofErr w:type="spellStart"/>
      <w:r>
        <w:t>ainem</w:t>
      </w:r>
      <w:proofErr w:type="spellEnd"/>
      <w:r>
        <w:t xml:space="preserve"> </w:t>
      </w:r>
      <w:proofErr w:type="spellStart"/>
      <w:r>
        <w:t>unglaeubigen</w:t>
      </w:r>
      <w:proofErr w:type="spellEnd"/>
      <w:r>
        <w:t xml:space="preserve"> </w:t>
      </w:r>
      <w:proofErr w:type="spellStart"/>
      <w:r>
        <w:t>noetten</w:t>
      </w:r>
      <w:proofErr w:type="spellEnd"/>
      <w:r>
        <w:t xml:space="preserve"> / ist </w:t>
      </w:r>
      <w:proofErr w:type="spellStart"/>
      <w:r>
        <w:t>gleyh</w:t>
      </w:r>
      <w:proofErr w:type="spellEnd"/>
      <w:r>
        <w:t xml:space="preserve"> als so man </w:t>
      </w:r>
      <w:proofErr w:type="spellStart"/>
      <w:r>
        <w:t>fewer</w:t>
      </w:r>
      <w:proofErr w:type="spellEnd"/>
      <w:r>
        <w:t xml:space="preserve"> </w:t>
      </w:r>
      <w:proofErr w:type="spellStart"/>
      <w:r>
        <w:t>auß</w:t>
      </w:r>
      <w:proofErr w:type="spellEnd"/>
      <w:r>
        <w:t xml:space="preserve"> dem </w:t>
      </w:r>
      <w:proofErr w:type="spellStart"/>
      <w:r>
        <w:t>wasser</w:t>
      </w:r>
      <w:proofErr w:type="spellEnd"/>
      <w:r>
        <w:t xml:space="preserve"> </w:t>
      </w:r>
      <w:proofErr w:type="spellStart"/>
      <w:r>
        <w:t>schlahen</w:t>
      </w:r>
      <w:proofErr w:type="spellEnd"/>
      <w:r>
        <w:t xml:space="preserve"> will. Man will </w:t>
      </w:r>
      <w:proofErr w:type="spellStart"/>
      <w:r>
        <w:t>auß</w:t>
      </w:r>
      <w:proofErr w:type="spellEnd"/>
      <w:r>
        <w:t xml:space="preserve"> </w:t>
      </w:r>
      <w:proofErr w:type="spellStart"/>
      <w:r>
        <w:t>jm</w:t>
      </w:r>
      <w:proofErr w:type="spellEnd"/>
      <w:r>
        <w:t xml:space="preserve"> </w:t>
      </w:r>
      <w:proofErr w:type="spellStart"/>
      <w:r>
        <w:t>treyben</w:t>
      </w:r>
      <w:proofErr w:type="spellEnd"/>
      <w:r>
        <w:t xml:space="preserve"> / das noch </w:t>
      </w:r>
      <w:proofErr w:type="spellStart"/>
      <w:r>
        <w:t>nit</w:t>
      </w:r>
      <w:proofErr w:type="spellEnd"/>
      <w:r>
        <w:t xml:space="preserve"> in </w:t>
      </w:r>
      <w:proofErr w:type="spellStart"/>
      <w:r>
        <w:t>jm</w:t>
      </w:r>
      <w:proofErr w:type="spellEnd"/>
      <w:r>
        <w:t xml:space="preserve"> ist etc. Man mag </w:t>
      </w:r>
      <w:proofErr w:type="spellStart"/>
      <w:r>
        <w:t>wol</w:t>
      </w:r>
      <w:proofErr w:type="spellEnd"/>
      <w:r>
        <w:t xml:space="preserve"> </w:t>
      </w:r>
      <w:proofErr w:type="spellStart"/>
      <w:r>
        <w:t>außwendig</w:t>
      </w:r>
      <w:proofErr w:type="spellEnd"/>
      <w:r>
        <w:t xml:space="preserve"> </w:t>
      </w:r>
      <w:proofErr w:type="spellStart"/>
      <w:r>
        <w:t>flücken</w:t>
      </w:r>
      <w:proofErr w:type="spellEnd"/>
      <w:r>
        <w:t xml:space="preserve"> mit </w:t>
      </w:r>
      <w:proofErr w:type="spellStart"/>
      <w:r>
        <w:t>wercken</w:t>
      </w:r>
      <w:proofErr w:type="spellEnd"/>
      <w:r>
        <w:t xml:space="preserve"> / aber es </w:t>
      </w:r>
      <w:proofErr w:type="spellStart"/>
      <w:r>
        <w:t>wirt</w:t>
      </w:r>
      <w:proofErr w:type="spellEnd"/>
      <w:r>
        <w:t xml:space="preserve"> nun </w:t>
      </w:r>
      <w:proofErr w:type="spellStart"/>
      <w:r>
        <w:t>ain</w:t>
      </w:r>
      <w:proofErr w:type="spellEnd"/>
      <w:r>
        <w:t xml:space="preserve"> </w:t>
      </w:r>
      <w:proofErr w:type="spellStart"/>
      <w:r>
        <w:t>geweyßt</w:t>
      </w:r>
      <w:proofErr w:type="spellEnd"/>
      <w:r>
        <w:t xml:space="preserve"> grab darauß Mat. 23. Es ist </w:t>
      </w:r>
      <w:proofErr w:type="spellStart"/>
      <w:r>
        <w:t>nit</w:t>
      </w:r>
      <w:proofErr w:type="spellEnd"/>
      <w:r>
        <w:t xml:space="preserve"> alles </w:t>
      </w:r>
      <w:proofErr w:type="spellStart"/>
      <w:r>
        <w:t>gold</w:t>
      </w:r>
      <w:proofErr w:type="spellEnd"/>
      <w:r>
        <w:t xml:space="preserve"> was da </w:t>
      </w:r>
      <w:proofErr w:type="spellStart"/>
      <w:r>
        <w:t>gleyßt</w:t>
      </w:r>
      <w:proofErr w:type="spellEnd"/>
      <w:r>
        <w:t xml:space="preserve"> / </w:t>
      </w:r>
      <w:proofErr w:type="spellStart"/>
      <w:r>
        <w:t>unnd</w:t>
      </w:r>
      <w:proofErr w:type="spellEnd"/>
      <w:r>
        <w:t xml:space="preserve"> </w:t>
      </w:r>
      <w:proofErr w:type="spellStart"/>
      <w:r>
        <w:t>nit</w:t>
      </w:r>
      <w:proofErr w:type="spellEnd"/>
      <w:r>
        <w:t xml:space="preserve"> alles </w:t>
      </w:r>
      <w:proofErr w:type="spellStart"/>
      <w:r>
        <w:t>frumm</w:t>
      </w:r>
      <w:proofErr w:type="spellEnd"/>
      <w:r>
        <w:t xml:space="preserve"> was </w:t>
      </w:r>
      <w:proofErr w:type="spellStart"/>
      <w:r>
        <w:t>erbarlich</w:t>
      </w:r>
      <w:proofErr w:type="spellEnd"/>
      <w:r>
        <w:t xml:space="preserve"> </w:t>
      </w:r>
      <w:proofErr w:type="spellStart"/>
      <w:r>
        <w:t>baret</w:t>
      </w:r>
      <w:proofErr w:type="spellEnd"/>
      <w:r>
        <w:t xml:space="preserve">. </w:t>
      </w:r>
    </w:p>
    <w:p w14:paraId="686E6B5A" w14:textId="77777777" w:rsidR="006662CA" w:rsidRDefault="006662CA" w:rsidP="006662CA">
      <w:pPr>
        <w:pStyle w:val="StandardWeb"/>
      </w:pPr>
      <w:r>
        <w:rPr>
          <w:rStyle w:val="Fett"/>
        </w:rPr>
        <w:t xml:space="preserve">Frag. </w:t>
      </w:r>
      <w:r>
        <w:br/>
        <w:t xml:space="preserve">Was thut aber der </w:t>
      </w:r>
      <w:proofErr w:type="spellStart"/>
      <w:r>
        <w:t>glaeubig</w:t>
      </w:r>
      <w:proofErr w:type="spellEnd"/>
      <w:r>
        <w:t xml:space="preserve"> für gute </w:t>
      </w:r>
      <w:proofErr w:type="spellStart"/>
      <w:r>
        <w:t>werck</w:t>
      </w:r>
      <w:proofErr w:type="spellEnd"/>
      <w:r>
        <w:t xml:space="preserve">? </w:t>
      </w:r>
    </w:p>
    <w:p w14:paraId="6F195A19" w14:textId="77777777" w:rsidR="006662CA" w:rsidRDefault="006662CA" w:rsidP="006662CA">
      <w:pPr>
        <w:pStyle w:val="StandardWeb"/>
      </w:pPr>
      <w:proofErr w:type="spellStart"/>
      <w:r>
        <w:t>Ant</w:t>
      </w:r>
      <w:proofErr w:type="spellEnd"/>
      <w:r>
        <w:t>.</w:t>
      </w:r>
      <w:r>
        <w:br/>
        <w:t xml:space="preserve">Welcher glaubt der </w:t>
      </w:r>
      <w:proofErr w:type="spellStart"/>
      <w:r>
        <w:t>hatt</w:t>
      </w:r>
      <w:proofErr w:type="spellEnd"/>
      <w:r>
        <w:t xml:space="preserve"> den </w:t>
      </w:r>
      <w:proofErr w:type="spellStart"/>
      <w:r>
        <w:t>haylgen</w:t>
      </w:r>
      <w:proofErr w:type="spellEnd"/>
      <w:r>
        <w:t xml:space="preserve"> </w:t>
      </w:r>
      <w:proofErr w:type="spellStart"/>
      <w:r>
        <w:t>gayst</w:t>
      </w:r>
      <w:proofErr w:type="spellEnd"/>
      <w:r>
        <w:t xml:space="preserve"> empfangen / Galat. 4. </w:t>
      </w:r>
      <w:proofErr w:type="spellStart"/>
      <w:r>
        <w:t>Ephesi</w:t>
      </w:r>
      <w:proofErr w:type="spellEnd"/>
      <w:r>
        <w:t xml:space="preserve">. 1. Der laßt </w:t>
      </w:r>
      <w:proofErr w:type="spellStart"/>
      <w:r>
        <w:t>jn</w:t>
      </w:r>
      <w:proofErr w:type="spellEnd"/>
      <w:r>
        <w:t xml:space="preserve"> </w:t>
      </w:r>
      <w:proofErr w:type="spellStart"/>
      <w:r>
        <w:t>nitt</w:t>
      </w:r>
      <w:proofErr w:type="spellEnd"/>
      <w:r>
        <w:t xml:space="preserve"> </w:t>
      </w:r>
      <w:proofErr w:type="spellStart"/>
      <w:r>
        <w:t>muessig</w:t>
      </w:r>
      <w:proofErr w:type="spellEnd"/>
      <w:r>
        <w:t xml:space="preserve"> </w:t>
      </w:r>
      <w:proofErr w:type="spellStart"/>
      <w:r>
        <w:t>gon</w:t>
      </w:r>
      <w:proofErr w:type="spellEnd"/>
      <w:r>
        <w:t xml:space="preserve"> / sonder gibt </w:t>
      </w:r>
      <w:proofErr w:type="spellStart"/>
      <w:r>
        <w:t>jm</w:t>
      </w:r>
      <w:proofErr w:type="spellEnd"/>
      <w:r>
        <w:t xml:space="preserve"> </w:t>
      </w:r>
      <w:proofErr w:type="spellStart"/>
      <w:r>
        <w:t>bayd</w:t>
      </w:r>
      <w:proofErr w:type="spellEnd"/>
      <w:r>
        <w:t xml:space="preserve"> </w:t>
      </w:r>
      <w:proofErr w:type="spellStart"/>
      <w:r>
        <w:t>hend</w:t>
      </w:r>
      <w:proofErr w:type="spellEnd"/>
      <w:r>
        <w:t xml:space="preserve"> </w:t>
      </w:r>
      <w:proofErr w:type="spellStart"/>
      <w:r>
        <w:t>vol</w:t>
      </w:r>
      <w:proofErr w:type="spellEnd"/>
      <w:r>
        <w:t xml:space="preserve"> zu schaffen. Er </w:t>
      </w:r>
      <w:proofErr w:type="spellStart"/>
      <w:r>
        <w:t>haße</w:t>
      </w:r>
      <w:proofErr w:type="spellEnd"/>
      <w:r>
        <w:t xml:space="preserve"> die </w:t>
      </w:r>
      <w:proofErr w:type="spellStart"/>
      <w:r>
        <w:t>sünd</w:t>
      </w:r>
      <w:proofErr w:type="spellEnd"/>
      <w:r>
        <w:t xml:space="preserve"> im </w:t>
      </w:r>
      <w:proofErr w:type="spellStart"/>
      <w:r>
        <w:t>flaysch</w:t>
      </w:r>
      <w:proofErr w:type="spellEnd"/>
      <w:r>
        <w:t xml:space="preserve"> / und </w:t>
      </w:r>
      <w:proofErr w:type="spellStart"/>
      <w:r>
        <w:t>Creütziget</w:t>
      </w:r>
      <w:proofErr w:type="spellEnd"/>
      <w:r>
        <w:t xml:space="preserve"> die </w:t>
      </w:r>
      <w:proofErr w:type="spellStart"/>
      <w:r>
        <w:t>begird</w:t>
      </w:r>
      <w:proofErr w:type="spellEnd"/>
      <w:r>
        <w:t xml:space="preserve"> / Er entzündt das </w:t>
      </w:r>
      <w:proofErr w:type="spellStart"/>
      <w:r>
        <w:t>hertz</w:t>
      </w:r>
      <w:proofErr w:type="spellEnd"/>
      <w:r>
        <w:t xml:space="preserve"> mit der lieb / das es lustig </w:t>
      </w:r>
      <w:proofErr w:type="spellStart"/>
      <w:r>
        <w:t>wirt</w:t>
      </w:r>
      <w:proofErr w:type="spellEnd"/>
      <w:r>
        <w:t xml:space="preserve"> seinem </w:t>
      </w:r>
      <w:proofErr w:type="spellStart"/>
      <w:r>
        <w:t>naechsten</w:t>
      </w:r>
      <w:proofErr w:type="spellEnd"/>
      <w:r>
        <w:t xml:space="preserve"> zu dienen / wie Christus uns gedient hat. Das thut er </w:t>
      </w:r>
      <w:proofErr w:type="spellStart"/>
      <w:r>
        <w:t>allain</w:t>
      </w:r>
      <w:proofErr w:type="spellEnd"/>
      <w:r>
        <w:t xml:space="preserve"> </w:t>
      </w:r>
      <w:proofErr w:type="spellStart"/>
      <w:r>
        <w:t>darumb</w:t>
      </w:r>
      <w:proofErr w:type="spellEnd"/>
      <w:r>
        <w:t xml:space="preserve"> / das es Gott </w:t>
      </w:r>
      <w:proofErr w:type="spellStart"/>
      <w:r>
        <w:t>wolgefellt</w:t>
      </w:r>
      <w:proofErr w:type="spellEnd"/>
      <w:r>
        <w:t xml:space="preserve"> / und dem </w:t>
      </w:r>
      <w:proofErr w:type="spellStart"/>
      <w:r>
        <w:t>naechsten</w:t>
      </w:r>
      <w:proofErr w:type="spellEnd"/>
      <w:r>
        <w:t xml:space="preserve"> </w:t>
      </w:r>
      <w:proofErr w:type="spellStart"/>
      <w:r>
        <w:t>nutzlich</w:t>
      </w:r>
      <w:proofErr w:type="spellEnd"/>
      <w:r>
        <w:t xml:space="preserve"> ist. </w:t>
      </w:r>
      <w:proofErr w:type="spellStart"/>
      <w:r>
        <w:t>Nit</w:t>
      </w:r>
      <w:proofErr w:type="spellEnd"/>
      <w:r>
        <w:t xml:space="preserve"> das er mit seinen </w:t>
      </w:r>
      <w:proofErr w:type="spellStart"/>
      <w:r>
        <w:t>wercken</w:t>
      </w:r>
      <w:proofErr w:type="spellEnd"/>
      <w:r>
        <w:t xml:space="preserve"> erst den </w:t>
      </w:r>
      <w:proofErr w:type="spellStart"/>
      <w:r>
        <w:t>hymel</w:t>
      </w:r>
      <w:proofErr w:type="spellEnd"/>
      <w:r>
        <w:t xml:space="preserve"> verdienen </w:t>
      </w:r>
      <w:proofErr w:type="spellStart"/>
      <w:r>
        <w:t>woell</w:t>
      </w:r>
      <w:proofErr w:type="spellEnd"/>
      <w:r>
        <w:t xml:space="preserve"> / Er </w:t>
      </w:r>
      <w:proofErr w:type="spellStart"/>
      <w:r>
        <w:t>waißt</w:t>
      </w:r>
      <w:proofErr w:type="spellEnd"/>
      <w:r>
        <w:t xml:space="preserve"> das </w:t>
      </w:r>
      <w:proofErr w:type="spellStart"/>
      <w:r>
        <w:t>jm</w:t>
      </w:r>
      <w:proofErr w:type="spellEnd"/>
      <w:r>
        <w:t xml:space="preserve"> der </w:t>
      </w:r>
      <w:proofErr w:type="spellStart"/>
      <w:r>
        <w:t>himmel</w:t>
      </w:r>
      <w:proofErr w:type="spellEnd"/>
      <w:r>
        <w:t xml:space="preserve"> </w:t>
      </w:r>
      <w:proofErr w:type="spellStart"/>
      <w:r>
        <w:t>zustaet</w:t>
      </w:r>
      <w:proofErr w:type="spellEnd"/>
      <w:r>
        <w:t xml:space="preserve"> / durch </w:t>
      </w:r>
      <w:proofErr w:type="spellStart"/>
      <w:r>
        <w:t>frembden</w:t>
      </w:r>
      <w:proofErr w:type="spellEnd"/>
      <w:r>
        <w:t xml:space="preserve"> </w:t>
      </w:r>
      <w:proofErr w:type="spellStart"/>
      <w:r>
        <w:t>schwaiß</w:t>
      </w:r>
      <w:proofErr w:type="spellEnd"/>
      <w:r>
        <w:t xml:space="preserve">. </w:t>
      </w:r>
      <w:proofErr w:type="spellStart"/>
      <w:r>
        <w:t>Naemlich</w:t>
      </w:r>
      <w:proofErr w:type="spellEnd"/>
      <w:r>
        <w:t xml:space="preserve"> / durch die </w:t>
      </w:r>
      <w:proofErr w:type="spellStart"/>
      <w:r>
        <w:t>werck</w:t>
      </w:r>
      <w:proofErr w:type="spellEnd"/>
      <w:r>
        <w:t xml:space="preserve"> </w:t>
      </w:r>
      <w:proofErr w:type="spellStart"/>
      <w:r>
        <w:t>Chrsiti</w:t>
      </w:r>
      <w:proofErr w:type="spellEnd"/>
      <w:r>
        <w:t xml:space="preserve">. Er </w:t>
      </w:r>
      <w:proofErr w:type="spellStart"/>
      <w:r>
        <w:t>waißt</w:t>
      </w:r>
      <w:proofErr w:type="spellEnd"/>
      <w:r>
        <w:t xml:space="preserve"> das er durch Christum der gnadenhalb </w:t>
      </w:r>
      <w:proofErr w:type="spellStart"/>
      <w:r>
        <w:t>reych</w:t>
      </w:r>
      <w:proofErr w:type="spellEnd"/>
      <w:r>
        <w:t xml:space="preserve"> gnug ist / So er aber sein </w:t>
      </w:r>
      <w:proofErr w:type="spellStart"/>
      <w:r>
        <w:t>naechsten</w:t>
      </w:r>
      <w:proofErr w:type="spellEnd"/>
      <w:r>
        <w:t xml:space="preserve"> arm </w:t>
      </w:r>
      <w:proofErr w:type="spellStart"/>
      <w:r>
        <w:t>sicht</w:t>
      </w:r>
      <w:proofErr w:type="spellEnd"/>
      <w:r>
        <w:t xml:space="preserve"> / will er </w:t>
      </w:r>
      <w:proofErr w:type="spellStart"/>
      <w:r>
        <w:t>jm</w:t>
      </w:r>
      <w:proofErr w:type="spellEnd"/>
      <w:r>
        <w:t xml:space="preserve"> </w:t>
      </w:r>
      <w:proofErr w:type="spellStart"/>
      <w:r>
        <w:t>helffen</w:t>
      </w:r>
      <w:proofErr w:type="spellEnd"/>
      <w:r>
        <w:t xml:space="preserve"> / </w:t>
      </w:r>
      <w:proofErr w:type="spellStart"/>
      <w:r>
        <w:t>ratten</w:t>
      </w:r>
      <w:proofErr w:type="spellEnd"/>
      <w:r>
        <w:t xml:space="preserve"> / </w:t>
      </w:r>
      <w:proofErr w:type="spellStart"/>
      <w:r>
        <w:t>underweysen</w:t>
      </w:r>
      <w:proofErr w:type="spellEnd"/>
      <w:r>
        <w:t xml:space="preserve"> / </w:t>
      </w:r>
      <w:proofErr w:type="spellStart"/>
      <w:r>
        <w:t>troesten</w:t>
      </w:r>
      <w:proofErr w:type="spellEnd"/>
      <w:r>
        <w:t xml:space="preserve"> / und </w:t>
      </w:r>
      <w:proofErr w:type="spellStart"/>
      <w:r>
        <w:t>jm</w:t>
      </w:r>
      <w:proofErr w:type="spellEnd"/>
      <w:r>
        <w:t xml:space="preserve"> thun / wie er glaubt das </w:t>
      </w:r>
      <w:proofErr w:type="spellStart"/>
      <w:r>
        <w:t>Got</w:t>
      </w:r>
      <w:proofErr w:type="spellEnd"/>
      <w:r>
        <w:t xml:space="preserve"> </w:t>
      </w:r>
      <w:proofErr w:type="spellStart"/>
      <w:r>
        <w:t>jm</w:t>
      </w:r>
      <w:proofErr w:type="spellEnd"/>
      <w:r>
        <w:t xml:space="preserve"> </w:t>
      </w:r>
      <w:proofErr w:type="spellStart"/>
      <w:r>
        <w:t>gethon</w:t>
      </w:r>
      <w:proofErr w:type="spellEnd"/>
      <w:r>
        <w:t xml:space="preserve"> hab. Ain Christ soll </w:t>
      </w:r>
      <w:proofErr w:type="spellStart"/>
      <w:r>
        <w:t>unnd</w:t>
      </w:r>
      <w:proofErr w:type="spellEnd"/>
      <w:r>
        <w:t xml:space="preserve"> muß </w:t>
      </w:r>
      <w:proofErr w:type="spellStart"/>
      <w:r>
        <w:t>gutte</w:t>
      </w:r>
      <w:proofErr w:type="spellEnd"/>
      <w:r>
        <w:t xml:space="preserve"> </w:t>
      </w:r>
      <w:proofErr w:type="spellStart"/>
      <w:r>
        <w:t>werck</w:t>
      </w:r>
      <w:proofErr w:type="spellEnd"/>
      <w:r>
        <w:t xml:space="preserve"> thun / dann wir sollen </w:t>
      </w:r>
      <w:proofErr w:type="spellStart"/>
      <w:r>
        <w:t>nitt</w:t>
      </w:r>
      <w:proofErr w:type="spellEnd"/>
      <w:r>
        <w:t xml:space="preserve"> </w:t>
      </w:r>
      <w:proofErr w:type="spellStart"/>
      <w:r>
        <w:t>allain</w:t>
      </w:r>
      <w:proofErr w:type="spellEnd"/>
      <w:r>
        <w:t xml:space="preserve"> mit der </w:t>
      </w:r>
      <w:proofErr w:type="spellStart"/>
      <w:r>
        <w:t>zungen</w:t>
      </w:r>
      <w:proofErr w:type="spellEnd"/>
      <w:r>
        <w:t xml:space="preserve"> / und mit </w:t>
      </w:r>
      <w:proofErr w:type="spellStart"/>
      <w:r>
        <w:t>wortten</w:t>
      </w:r>
      <w:proofErr w:type="spellEnd"/>
      <w:r>
        <w:t xml:space="preserve"> lieben / sonder </w:t>
      </w:r>
      <w:proofErr w:type="spellStart"/>
      <w:r>
        <w:t>mitt</w:t>
      </w:r>
      <w:proofErr w:type="spellEnd"/>
      <w:r>
        <w:t xml:space="preserve"> den </w:t>
      </w:r>
      <w:proofErr w:type="spellStart"/>
      <w:r>
        <w:t>wercken</w:t>
      </w:r>
      <w:proofErr w:type="spellEnd"/>
      <w:r>
        <w:t xml:space="preserve"> und </w:t>
      </w:r>
      <w:proofErr w:type="spellStart"/>
      <w:r>
        <w:t>warhait</w:t>
      </w:r>
      <w:proofErr w:type="spellEnd"/>
      <w:r>
        <w:t xml:space="preserve">. 1. Joh. 3. </w:t>
      </w:r>
    </w:p>
    <w:p w14:paraId="3AA25B55" w14:textId="77777777" w:rsidR="006662CA" w:rsidRDefault="006662CA" w:rsidP="006662CA">
      <w:pPr>
        <w:pStyle w:val="StandardWeb"/>
      </w:pPr>
      <w:r>
        <w:rPr>
          <w:rStyle w:val="Fett"/>
        </w:rPr>
        <w:t xml:space="preserve">Frag. </w:t>
      </w:r>
      <w:r>
        <w:br/>
        <w:t xml:space="preserve">Welches </w:t>
      </w:r>
      <w:proofErr w:type="spellStart"/>
      <w:r>
        <w:t>seind</w:t>
      </w:r>
      <w:proofErr w:type="spellEnd"/>
      <w:r>
        <w:t xml:space="preserve"> aber recht gute </w:t>
      </w:r>
      <w:proofErr w:type="spellStart"/>
      <w:r>
        <w:t>werck</w:t>
      </w:r>
      <w:proofErr w:type="spellEnd"/>
      <w:r>
        <w:t xml:space="preserve">? </w:t>
      </w:r>
    </w:p>
    <w:p w14:paraId="0196953D" w14:textId="77777777" w:rsidR="006662CA" w:rsidRDefault="006662CA" w:rsidP="006662CA">
      <w:pPr>
        <w:pStyle w:val="StandardWeb"/>
      </w:pPr>
      <w:proofErr w:type="spellStart"/>
      <w:r>
        <w:t>Ant</w:t>
      </w:r>
      <w:proofErr w:type="spellEnd"/>
      <w:r>
        <w:t>.</w:t>
      </w:r>
      <w:r>
        <w:br/>
        <w:t xml:space="preserve">Die Gott </w:t>
      </w:r>
      <w:proofErr w:type="spellStart"/>
      <w:r>
        <w:t>gebotten</w:t>
      </w:r>
      <w:proofErr w:type="spellEnd"/>
      <w:r>
        <w:t xml:space="preserve"> hat / und die </w:t>
      </w:r>
      <w:proofErr w:type="spellStart"/>
      <w:r>
        <w:t>auß</w:t>
      </w:r>
      <w:proofErr w:type="spellEnd"/>
      <w:r>
        <w:t xml:space="preserve"> dem glauben fliessen / Rom. 14. Solche </w:t>
      </w:r>
      <w:proofErr w:type="spellStart"/>
      <w:r>
        <w:t>werck</w:t>
      </w:r>
      <w:proofErr w:type="spellEnd"/>
      <w:r>
        <w:t xml:space="preserve"> </w:t>
      </w:r>
      <w:proofErr w:type="spellStart"/>
      <w:r>
        <w:t>sol</w:t>
      </w:r>
      <w:proofErr w:type="spellEnd"/>
      <w:r>
        <w:t xml:space="preserve"> man thun / </w:t>
      </w:r>
      <w:proofErr w:type="spellStart"/>
      <w:r>
        <w:t>allain</w:t>
      </w:r>
      <w:proofErr w:type="spellEnd"/>
      <w:r>
        <w:t xml:space="preserve"> soll man sich </w:t>
      </w:r>
      <w:proofErr w:type="spellStart"/>
      <w:r>
        <w:t>hueten</w:t>
      </w:r>
      <w:proofErr w:type="spellEnd"/>
      <w:r>
        <w:t xml:space="preserve"> / das man das </w:t>
      </w:r>
      <w:proofErr w:type="spellStart"/>
      <w:r>
        <w:t>kat</w:t>
      </w:r>
      <w:proofErr w:type="spellEnd"/>
      <w:r>
        <w:t xml:space="preserve"> </w:t>
      </w:r>
      <w:proofErr w:type="spellStart"/>
      <w:r>
        <w:t>aygens</w:t>
      </w:r>
      <w:proofErr w:type="spellEnd"/>
      <w:r>
        <w:t xml:space="preserve"> </w:t>
      </w:r>
      <w:proofErr w:type="spellStart"/>
      <w:r>
        <w:t>vertrawens</w:t>
      </w:r>
      <w:proofErr w:type="spellEnd"/>
      <w:r>
        <w:t xml:space="preserve"> </w:t>
      </w:r>
      <w:proofErr w:type="spellStart"/>
      <w:r>
        <w:t>nitt</w:t>
      </w:r>
      <w:proofErr w:type="spellEnd"/>
      <w:r>
        <w:t xml:space="preserve"> an die </w:t>
      </w:r>
      <w:proofErr w:type="spellStart"/>
      <w:r>
        <w:t>werck</w:t>
      </w:r>
      <w:proofErr w:type="spellEnd"/>
      <w:r>
        <w:t xml:space="preserve"> </w:t>
      </w:r>
      <w:proofErr w:type="spellStart"/>
      <w:r>
        <w:t>henck</w:t>
      </w:r>
      <w:proofErr w:type="spellEnd"/>
      <w:r>
        <w:t xml:space="preserve"> / und verhoff </w:t>
      </w:r>
      <w:proofErr w:type="spellStart"/>
      <w:r>
        <w:t>dardurch</w:t>
      </w:r>
      <w:proofErr w:type="spellEnd"/>
      <w:r>
        <w:t xml:space="preserve"> </w:t>
      </w:r>
      <w:proofErr w:type="spellStart"/>
      <w:r>
        <w:t>frumm</w:t>
      </w:r>
      <w:proofErr w:type="spellEnd"/>
      <w:r>
        <w:t xml:space="preserve"> und </w:t>
      </w:r>
      <w:proofErr w:type="spellStart"/>
      <w:r>
        <w:t>saelig</w:t>
      </w:r>
      <w:proofErr w:type="spellEnd"/>
      <w:r>
        <w:t xml:space="preserve"> zu werden / der </w:t>
      </w:r>
      <w:proofErr w:type="spellStart"/>
      <w:r>
        <w:t>rayn</w:t>
      </w:r>
      <w:proofErr w:type="spellEnd"/>
      <w:r>
        <w:t xml:space="preserve"> glaub </w:t>
      </w:r>
      <w:proofErr w:type="spellStart"/>
      <w:r>
        <w:t>kan</w:t>
      </w:r>
      <w:proofErr w:type="spellEnd"/>
      <w:r>
        <w:t xml:space="preserve"> die irrig </w:t>
      </w:r>
      <w:proofErr w:type="spellStart"/>
      <w:r>
        <w:t>maynung</w:t>
      </w:r>
      <w:proofErr w:type="spellEnd"/>
      <w:r>
        <w:t xml:space="preserve"> </w:t>
      </w:r>
      <w:proofErr w:type="spellStart"/>
      <w:r>
        <w:t>nit</w:t>
      </w:r>
      <w:proofErr w:type="spellEnd"/>
      <w:r>
        <w:t xml:space="preserve"> </w:t>
      </w:r>
      <w:proofErr w:type="spellStart"/>
      <w:r>
        <w:t>erleyden</w:t>
      </w:r>
      <w:proofErr w:type="spellEnd"/>
      <w:r>
        <w:t xml:space="preserve"> etc. </w:t>
      </w:r>
    </w:p>
    <w:p w14:paraId="08E7F1F9" w14:textId="77777777" w:rsidR="006662CA" w:rsidRDefault="006662CA" w:rsidP="006662CA">
      <w:pPr>
        <w:pStyle w:val="StandardWeb"/>
      </w:pPr>
      <w:r>
        <w:rPr>
          <w:rStyle w:val="Fett"/>
        </w:rPr>
        <w:t xml:space="preserve">Frag. </w:t>
      </w:r>
      <w:r>
        <w:br/>
        <w:t xml:space="preserve">Spürst du </w:t>
      </w:r>
      <w:proofErr w:type="spellStart"/>
      <w:r>
        <w:t>nit</w:t>
      </w:r>
      <w:proofErr w:type="spellEnd"/>
      <w:r>
        <w:t xml:space="preserve"> </w:t>
      </w:r>
      <w:proofErr w:type="spellStart"/>
      <w:r>
        <w:t>ain</w:t>
      </w:r>
      <w:proofErr w:type="spellEnd"/>
      <w:r>
        <w:t xml:space="preserve"> grossen </w:t>
      </w:r>
      <w:proofErr w:type="spellStart"/>
      <w:r>
        <w:t>mangel</w:t>
      </w:r>
      <w:proofErr w:type="spellEnd"/>
      <w:r>
        <w:t xml:space="preserve"> der </w:t>
      </w:r>
      <w:proofErr w:type="spellStart"/>
      <w:r>
        <w:t>gutten</w:t>
      </w:r>
      <w:proofErr w:type="spellEnd"/>
      <w:r>
        <w:t xml:space="preserve"> </w:t>
      </w:r>
      <w:proofErr w:type="spellStart"/>
      <w:r>
        <w:t>werck</w:t>
      </w:r>
      <w:proofErr w:type="spellEnd"/>
      <w:r>
        <w:t xml:space="preserve"> an dir? </w:t>
      </w:r>
    </w:p>
    <w:p w14:paraId="453A8266" w14:textId="77777777" w:rsidR="006662CA" w:rsidRDefault="006662CA" w:rsidP="006662CA">
      <w:pPr>
        <w:pStyle w:val="StandardWeb"/>
      </w:pPr>
      <w:proofErr w:type="spellStart"/>
      <w:r>
        <w:t>Ant</w:t>
      </w:r>
      <w:proofErr w:type="spellEnd"/>
      <w:r>
        <w:t>.</w:t>
      </w:r>
      <w:r>
        <w:br/>
        <w:t xml:space="preserve">Ja / </w:t>
      </w:r>
      <w:proofErr w:type="spellStart"/>
      <w:r>
        <w:t>darumb</w:t>
      </w:r>
      <w:proofErr w:type="spellEnd"/>
      <w:r>
        <w:t xml:space="preserve"> </w:t>
      </w:r>
      <w:proofErr w:type="spellStart"/>
      <w:r>
        <w:t>schrey</w:t>
      </w:r>
      <w:proofErr w:type="spellEnd"/>
      <w:r>
        <w:t xml:space="preserve"> ich </w:t>
      </w:r>
      <w:proofErr w:type="spellStart"/>
      <w:r>
        <w:t>taeglich</w:t>
      </w:r>
      <w:proofErr w:type="spellEnd"/>
      <w:r>
        <w:t xml:space="preserve"> zu Gott </w:t>
      </w:r>
      <w:proofErr w:type="spellStart"/>
      <w:r>
        <w:t>umb</w:t>
      </w:r>
      <w:proofErr w:type="spellEnd"/>
      <w:r>
        <w:t xml:space="preserve"> </w:t>
      </w:r>
      <w:proofErr w:type="spellStart"/>
      <w:r>
        <w:t>hilff</w:t>
      </w:r>
      <w:proofErr w:type="spellEnd"/>
      <w:r>
        <w:t xml:space="preserve"> / ich stand </w:t>
      </w:r>
      <w:proofErr w:type="spellStart"/>
      <w:r>
        <w:t>auff</w:t>
      </w:r>
      <w:proofErr w:type="spellEnd"/>
      <w:r>
        <w:t xml:space="preserve"> / oder gang </w:t>
      </w:r>
      <w:proofErr w:type="spellStart"/>
      <w:r>
        <w:t>nyder</w:t>
      </w:r>
      <w:proofErr w:type="spellEnd"/>
      <w:r>
        <w:t xml:space="preserve"> / Ich sitz zu Tisch / oder stand </w:t>
      </w:r>
      <w:proofErr w:type="spellStart"/>
      <w:r>
        <w:t>auff</w:t>
      </w:r>
      <w:proofErr w:type="spellEnd"/>
      <w:r>
        <w:t xml:space="preserve"> </w:t>
      </w:r>
      <w:proofErr w:type="spellStart"/>
      <w:r>
        <w:t>darvon</w:t>
      </w:r>
      <w:proofErr w:type="spellEnd"/>
      <w:r>
        <w:t xml:space="preserve"> / so bitt ich Gott ernstlich </w:t>
      </w:r>
      <w:proofErr w:type="spellStart"/>
      <w:r>
        <w:t>umb</w:t>
      </w:r>
      <w:proofErr w:type="spellEnd"/>
      <w:r>
        <w:t xml:space="preserve"> sein </w:t>
      </w:r>
      <w:proofErr w:type="spellStart"/>
      <w:r>
        <w:t>gnad</w:t>
      </w:r>
      <w:proofErr w:type="spellEnd"/>
      <w:r>
        <w:t xml:space="preserve">. </w:t>
      </w:r>
    </w:p>
    <w:p w14:paraId="70A95716" w14:textId="77777777" w:rsidR="006662CA" w:rsidRDefault="006662CA" w:rsidP="006662CA">
      <w:pPr>
        <w:pStyle w:val="StandardWeb"/>
      </w:pPr>
      <w:r>
        <w:rPr>
          <w:rStyle w:val="Fett"/>
        </w:rPr>
        <w:t xml:space="preserve">Frag. </w:t>
      </w:r>
      <w:r>
        <w:br/>
        <w:t xml:space="preserve">Wie bittest du Gott deß Morgens so du </w:t>
      </w:r>
      <w:proofErr w:type="spellStart"/>
      <w:r>
        <w:t>auffstast</w:t>
      </w:r>
      <w:proofErr w:type="spellEnd"/>
      <w:r>
        <w:t xml:space="preserve">? </w:t>
      </w:r>
    </w:p>
    <w:p w14:paraId="2B7EC8DA" w14:textId="77777777" w:rsidR="006662CA" w:rsidRDefault="006662CA" w:rsidP="006662CA">
      <w:pPr>
        <w:pStyle w:val="StandardWeb"/>
      </w:pPr>
      <w:proofErr w:type="spellStart"/>
      <w:r>
        <w:t>Ant</w:t>
      </w:r>
      <w:proofErr w:type="spellEnd"/>
      <w:r>
        <w:t>.</w:t>
      </w:r>
      <w:r>
        <w:br/>
        <w:t xml:space="preserve">Ich sprich </w:t>
      </w:r>
      <w:proofErr w:type="spellStart"/>
      <w:r>
        <w:t>auß</w:t>
      </w:r>
      <w:proofErr w:type="spellEnd"/>
      <w:r>
        <w:t xml:space="preserve"> dem 141. Psalmen. Herr setz meinem </w:t>
      </w:r>
      <w:proofErr w:type="spellStart"/>
      <w:r>
        <w:t>mund</w:t>
      </w:r>
      <w:proofErr w:type="spellEnd"/>
      <w:r>
        <w:t xml:space="preserve"> </w:t>
      </w:r>
      <w:proofErr w:type="spellStart"/>
      <w:r>
        <w:t>ain</w:t>
      </w:r>
      <w:proofErr w:type="spellEnd"/>
      <w:r>
        <w:t xml:space="preserve"> </w:t>
      </w:r>
      <w:proofErr w:type="spellStart"/>
      <w:r>
        <w:t>hut</w:t>
      </w:r>
      <w:proofErr w:type="spellEnd"/>
      <w:r>
        <w:t xml:space="preserve">. </w:t>
      </w:r>
      <w:proofErr w:type="spellStart"/>
      <w:r>
        <w:t>Nayg</w:t>
      </w:r>
      <w:proofErr w:type="spellEnd"/>
      <w:r>
        <w:t xml:space="preserve"> mein </w:t>
      </w:r>
      <w:proofErr w:type="spellStart"/>
      <w:r>
        <w:t>hertz</w:t>
      </w:r>
      <w:proofErr w:type="spellEnd"/>
      <w:r>
        <w:t xml:space="preserve"> </w:t>
      </w:r>
      <w:proofErr w:type="spellStart"/>
      <w:r>
        <w:t>nit</w:t>
      </w:r>
      <w:proofErr w:type="spellEnd"/>
      <w:r>
        <w:t xml:space="preserve"> </w:t>
      </w:r>
      <w:proofErr w:type="spellStart"/>
      <w:r>
        <w:t>auff</w:t>
      </w:r>
      <w:proofErr w:type="spellEnd"/>
      <w:r>
        <w:t xml:space="preserve"> etwas </w:t>
      </w:r>
      <w:proofErr w:type="spellStart"/>
      <w:r>
        <w:t>boeß</w:t>
      </w:r>
      <w:proofErr w:type="spellEnd"/>
      <w:r>
        <w:t xml:space="preserve"> / </w:t>
      </w:r>
      <w:proofErr w:type="spellStart"/>
      <w:r>
        <w:t>ain</w:t>
      </w:r>
      <w:proofErr w:type="spellEnd"/>
      <w:r>
        <w:t xml:space="preserve"> </w:t>
      </w:r>
      <w:proofErr w:type="spellStart"/>
      <w:r>
        <w:t>gotloß</w:t>
      </w:r>
      <w:proofErr w:type="spellEnd"/>
      <w:r>
        <w:t xml:space="preserve"> wesen </w:t>
      </w:r>
      <w:proofErr w:type="spellStart"/>
      <w:r>
        <w:t>zufueren</w:t>
      </w:r>
      <w:proofErr w:type="spellEnd"/>
      <w:r>
        <w:t xml:space="preserve"> mit den </w:t>
      </w:r>
      <w:proofErr w:type="spellStart"/>
      <w:r>
        <w:t>übelthaettern</w:t>
      </w:r>
      <w:proofErr w:type="spellEnd"/>
      <w:r>
        <w:t xml:space="preserve"> / das ich </w:t>
      </w:r>
      <w:proofErr w:type="spellStart"/>
      <w:r>
        <w:t>nit</w:t>
      </w:r>
      <w:proofErr w:type="spellEnd"/>
      <w:r>
        <w:t xml:space="preserve"> esse von </w:t>
      </w:r>
      <w:proofErr w:type="spellStart"/>
      <w:r>
        <w:t>dm</w:t>
      </w:r>
      <w:proofErr w:type="spellEnd"/>
      <w:r>
        <w:t xml:space="preserve"> / das </w:t>
      </w:r>
      <w:proofErr w:type="spellStart"/>
      <w:r>
        <w:t>jnen</w:t>
      </w:r>
      <w:proofErr w:type="spellEnd"/>
      <w:r>
        <w:t xml:space="preserve"> geliebt / Der Herr </w:t>
      </w:r>
      <w:proofErr w:type="spellStart"/>
      <w:r>
        <w:t>behuet</w:t>
      </w:r>
      <w:proofErr w:type="spellEnd"/>
      <w:r>
        <w:t xml:space="preserve"> </w:t>
      </w:r>
      <w:proofErr w:type="spellStart"/>
      <w:r>
        <w:t>main</w:t>
      </w:r>
      <w:proofErr w:type="spellEnd"/>
      <w:r>
        <w:t xml:space="preserve"> </w:t>
      </w:r>
      <w:proofErr w:type="spellStart"/>
      <w:r>
        <w:t>außgang</w:t>
      </w:r>
      <w:proofErr w:type="spellEnd"/>
      <w:r>
        <w:t xml:space="preserve"> und </w:t>
      </w:r>
      <w:proofErr w:type="spellStart"/>
      <w:r>
        <w:t>eingang</w:t>
      </w:r>
      <w:proofErr w:type="spellEnd"/>
      <w:r>
        <w:t xml:space="preserve"> / von nun an biß in </w:t>
      </w:r>
      <w:proofErr w:type="spellStart"/>
      <w:r>
        <w:t>ewigkait</w:t>
      </w:r>
      <w:proofErr w:type="spellEnd"/>
      <w:r>
        <w:t xml:space="preserve">. </w:t>
      </w:r>
    </w:p>
    <w:p w14:paraId="39EC0F5D" w14:textId="77777777" w:rsidR="006662CA" w:rsidRDefault="006662CA" w:rsidP="006662CA">
      <w:pPr>
        <w:pStyle w:val="StandardWeb"/>
      </w:pPr>
      <w:r>
        <w:rPr>
          <w:rStyle w:val="Fett"/>
        </w:rPr>
        <w:t xml:space="preserve">Frag. </w:t>
      </w:r>
      <w:r>
        <w:br/>
        <w:t xml:space="preserve">Wie </w:t>
      </w:r>
      <w:proofErr w:type="spellStart"/>
      <w:r>
        <w:t>bittestu</w:t>
      </w:r>
      <w:proofErr w:type="spellEnd"/>
      <w:r>
        <w:t xml:space="preserve"> Gott wenn du schlaffen gast? </w:t>
      </w:r>
    </w:p>
    <w:p w14:paraId="30163728" w14:textId="77777777" w:rsidR="006662CA" w:rsidRDefault="006662CA" w:rsidP="006662CA">
      <w:pPr>
        <w:pStyle w:val="StandardWeb"/>
      </w:pPr>
      <w:proofErr w:type="spellStart"/>
      <w:r>
        <w:t>Ant</w:t>
      </w:r>
      <w:proofErr w:type="spellEnd"/>
      <w:r>
        <w:t>.</w:t>
      </w:r>
      <w:r>
        <w:br/>
      </w:r>
      <w:proofErr w:type="spellStart"/>
      <w:r>
        <w:t>Auß</w:t>
      </w:r>
      <w:proofErr w:type="spellEnd"/>
      <w:r>
        <w:t xml:space="preserve"> dem 121. Psalmen sprich ich / Mein </w:t>
      </w:r>
      <w:proofErr w:type="spellStart"/>
      <w:r>
        <w:t>hilff</w:t>
      </w:r>
      <w:proofErr w:type="spellEnd"/>
      <w:r>
        <w:t xml:space="preserve"> </w:t>
      </w:r>
      <w:proofErr w:type="spellStart"/>
      <w:r>
        <w:t>kompt</w:t>
      </w:r>
      <w:proofErr w:type="spellEnd"/>
      <w:r>
        <w:t xml:space="preserve"> vom Herren / der </w:t>
      </w:r>
      <w:proofErr w:type="spellStart"/>
      <w:r>
        <w:t>hymmel</w:t>
      </w:r>
      <w:proofErr w:type="spellEnd"/>
      <w:r>
        <w:t xml:space="preserve"> und erden gemacht hat / Er </w:t>
      </w:r>
      <w:proofErr w:type="spellStart"/>
      <w:r>
        <w:t>wirt</w:t>
      </w:r>
      <w:proofErr w:type="spellEnd"/>
      <w:r>
        <w:t xml:space="preserve"> meine </w:t>
      </w:r>
      <w:proofErr w:type="spellStart"/>
      <w:r>
        <w:t>fueß</w:t>
      </w:r>
      <w:proofErr w:type="spellEnd"/>
      <w:r>
        <w:t xml:space="preserve"> </w:t>
      </w:r>
      <w:proofErr w:type="spellStart"/>
      <w:r>
        <w:t>nit</w:t>
      </w:r>
      <w:proofErr w:type="spellEnd"/>
      <w:r>
        <w:t xml:space="preserve"> </w:t>
      </w:r>
      <w:proofErr w:type="spellStart"/>
      <w:r>
        <w:t>schleyffen</w:t>
      </w:r>
      <w:proofErr w:type="spellEnd"/>
      <w:r>
        <w:t xml:space="preserve"> lassen / dann der mich </w:t>
      </w:r>
      <w:proofErr w:type="spellStart"/>
      <w:r>
        <w:t>behuet</w:t>
      </w:r>
      <w:proofErr w:type="spellEnd"/>
      <w:r>
        <w:t xml:space="preserve"> / schlafft nicht / der Herr </w:t>
      </w:r>
      <w:proofErr w:type="spellStart"/>
      <w:r>
        <w:t>behuete</w:t>
      </w:r>
      <w:proofErr w:type="spellEnd"/>
      <w:r>
        <w:t xml:space="preserve"> mich vor allem übel / Er </w:t>
      </w:r>
      <w:proofErr w:type="spellStart"/>
      <w:r>
        <w:t>behuet</w:t>
      </w:r>
      <w:proofErr w:type="spellEnd"/>
      <w:r>
        <w:t xml:space="preserve"> mein </w:t>
      </w:r>
      <w:proofErr w:type="spellStart"/>
      <w:r>
        <w:t>seel</w:t>
      </w:r>
      <w:proofErr w:type="spellEnd"/>
      <w:r>
        <w:t xml:space="preserve">. </w:t>
      </w:r>
    </w:p>
    <w:p w14:paraId="5F4EC13C" w14:textId="77777777" w:rsidR="006662CA" w:rsidRDefault="006662CA" w:rsidP="006662CA">
      <w:pPr>
        <w:pStyle w:val="StandardWeb"/>
      </w:pPr>
      <w:r>
        <w:rPr>
          <w:rStyle w:val="Fett"/>
        </w:rPr>
        <w:t xml:space="preserve">Frag. </w:t>
      </w:r>
      <w:r>
        <w:br/>
        <w:t xml:space="preserve">Was </w:t>
      </w:r>
      <w:proofErr w:type="spellStart"/>
      <w:r>
        <w:t>bettestu</w:t>
      </w:r>
      <w:proofErr w:type="spellEnd"/>
      <w:r>
        <w:t xml:space="preserve"> über tisch? </w:t>
      </w:r>
    </w:p>
    <w:p w14:paraId="6B58147A" w14:textId="77777777" w:rsidR="006662CA" w:rsidRDefault="006662CA" w:rsidP="006662CA">
      <w:pPr>
        <w:pStyle w:val="StandardWeb"/>
      </w:pPr>
      <w:proofErr w:type="spellStart"/>
      <w:r>
        <w:t>Ant</w:t>
      </w:r>
      <w:proofErr w:type="spellEnd"/>
      <w:r>
        <w:t>.</w:t>
      </w:r>
      <w:r>
        <w:br/>
        <w:t xml:space="preserve">Ich sag mit dem David / im 104. Psalm. Aller Augen warten Herr </w:t>
      </w:r>
      <w:proofErr w:type="spellStart"/>
      <w:r>
        <w:t>auff</w:t>
      </w:r>
      <w:proofErr w:type="spellEnd"/>
      <w:r>
        <w:t xml:space="preserve"> dich / das du </w:t>
      </w:r>
      <w:proofErr w:type="spellStart"/>
      <w:r>
        <w:t>jnen</w:t>
      </w:r>
      <w:proofErr w:type="spellEnd"/>
      <w:r>
        <w:t xml:space="preserve"> </w:t>
      </w:r>
      <w:proofErr w:type="spellStart"/>
      <w:r>
        <w:t>speyß</w:t>
      </w:r>
      <w:proofErr w:type="spellEnd"/>
      <w:r>
        <w:t xml:space="preserve"> gebest zu seiner </w:t>
      </w:r>
      <w:proofErr w:type="spellStart"/>
      <w:r>
        <w:t>zeyt</w:t>
      </w:r>
      <w:proofErr w:type="spellEnd"/>
      <w:r>
        <w:t xml:space="preserve"> / wann du </w:t>
      </w:r>
      <w:proofErr w:type="spellStart"/>
      <w:r>
        <w:t>jnen</w:t>
      </w:r>
      <w:proofErr w:type="spellEnd"/>
      <w:r>
        <w:t xml:space="preserve"> gibst / so </w:t>
      </w:r>
      <w:proofErr w:type="spellStart"/>
      <w:r>
        <w:t>samlen</w:t>
      </w:r>
      <w:proofErr w:type="spellEnd"/>
      <w:r>
        <w:t xml:space="preserve"> </w:t>
      </w:r>
      <w:proofErr w:type="spellStart"/>
      <w:r>
        <w:t>sy</w:t>
      </w:r>
      <w:proofErr w:type="spellEnd"/>
      <w:r>
        <w:t xml:space="preserve"> / wann du dein </w:t>
      </w:r>
      <w:proofErr w:type="spellStart"/>
      <w:r>
        <w:t>hand</w:t>
      </w:r>
      <w:proofErr w:type="spellEnd"/>
      <w:r>
        <w:t xml:space="preserve"> </w:t>
      </w:r>
      <w:proofErr w:type="spellStart"/>
      <w:r>
        <w:t>auffthust</w:t>
      </w:r>
      <w:proofErr w:type="spellEnd"/>
      <w:r>
        <w:t xml:space="preserve"> / so werden </w:t>
      </w:r>
      <w:proofErr w:type="spellStart"/>
      <w:r>
        <w:t>sy</w:t>
      </w:r>
      <w:proofErr w:type="spellEnd"/>
      <w:r>
        <w:t xml:space="preserve"> </w:t>
      </w:r>
      <w:proofErr w:type="spellStart"/>
      <w:r>
        <w:t>mitt</w:t>
      </w:r>
      <w:proofErr w:type="spellEnd"/>
      <w:r>
        <w:t xml:space="preserve"> </w:t>
      </w:r>
      <w:proofErr w:type="spellStart"/>
      <w:r>
        <w:t>gutt</w:t>
      </w:r>
      <w:proofErr w:type="spellEnd"/>
      <w:r>
        <w:t xml:space="preserve"> </w:t>
      </w:r>
      <w:proofErr w:type="spellStart"/>
      <w:r>
        <w:t>ersettiget</w:t>
      </w:r>
      <w:proofErr w:type="spellEnd"/>
      <w:r>
        <w:t xml:space="preserve"> / die </w:t>
      </w:r>
      <w:proofErr w:type="spellStart"/>
      <w:r>
        <w:t>Eer</w:t>
      </w:r>
      <w:proofErr w:type="spellEnd"/>
      <w:r>
        <w:t xml:space="preserve"> deß Herrn sey ewig. </w:t>
      </w:r>
    </w:p>
    <w:p w14:paraId="2D168BED" w14:textId="77777777" w:rsidR="006662CA" w:rsidRDefault="006662CA" w:rsidP="006662CA">
      <w:pPr>
        <w:pStyle w:val="StandardWeb"/>
      </w:pPr>
      <w:r>
        <w:rPr>
          <w:rStyle w:val="Fett"/>
        </w:rPr>
        <w:t xml:space="preserve">Frag. </w:t>
      </w:r>
      <w:r>
        <w:br/>
        <w:t xml:space="preserve">Wie </w:t>
      </w:r>
      <w:proofErr w:type="spellStart"/>
      <w:r>
        <w:t>danckest</w:t>
      </w:r>
      <w:proofErr w:type="spellEnd"/>
      <w:r>
        <w:t xml:space="preserve"> du Gott nach dem essen? </w:t>
      </w:r>
    </w:p>
    <w:p w14:paraId="5502C376" w14:textId="77777777" w:rsidR="006662CA" w:rsidRDefault="006662CA" w:rsidP="006662CA">
      <w:pPr>
        <w:pStyle w:val="StandardWeb"/>
      </w:pPr>
      <w:proofErr w:type="spellStart"/>
      <w:r>
        <w:t>Ant</w:t>
      </w:r>
      <w:proofErr w:type="spellEnd"/>
      <w:r>
        <w:t>.</w:t>
      </w:r>
      <w:r>
        <w:br/>
        <w:t xml:space="preserve">Ich sprich </w:t>
      </w:r>
      <w:proofErr w:type="spellStart"/>
      <w:r>
        <w:t>auß</w:t>
      </w:r>
      <w:proofErr w:type="spellEnd"/>
      <w:r>
        <w:t xml:space="preserve"> dem 146. Psalmen. Lob den Herren mein </w:t>
      </w:r>
      <w:proofErr w:type="spellStart"/>
      <w:r>
        <w:t>seel</w:t>
      </w:r>
      <w:proofErr w:type="spellEnd"/>
      <w:r>
        <w:t xml:space="preserve"> / der </w:t>
      </w:r>
      <w:proofErr w:type="spellStart"/>
      <w:r>
        <w:t>hymmel</w:t>
      </w:r>
      <w:proofErr w:type="spellEnd"/>
      <w:r>
        <w:t xml:space="preserve"> / Erden / </w:t>
      </w:r>
      <w:proofErr w:type="spellStart"/>
      <w:r>
        <w:t>Moer</w:t>
      </w:r>
      <w:proofErr w:type="spellEnd"/>
      <w:r>
        <w:t xml:space="preserve"> / </w:t>
      </w:r>
      <w:proofErr w:type="spellStart"/>
      <w:r>
        <w:t>unnd</w:t>
      </w:r>
      <w:proofErr w:type="spellEnd"/>
      <w:r>
        <w:t xml:space="preserve"> alles was darinnen ist / gemacht </w:t>
      </w:r>
      <w:proofErr w:type="spellStart"/>
      <w:r>
        <w:t>hatt</w:t>
      </w:r>
      <w:proofErr w:type="spellEnd"/>
      <w:r>
        <w:t xml:space="preserve"> / der glauben hellt </w:t>
      </w:r>
      <w:proofErr w:type="spellStart"/>
      <w:r>
        <w:t>ewigklich</w:t>
      </w:r>
      <w:proofErr w:type="spellEnd"/>
      <w:r>
        <w:t xml:space="preserve"> / der recht schaffet dem der unrecht </w:t>
      </w:r>
      <w:proofErr w:type="spellStart"/>
      <w:r>
        <w:t>leydet</w:t>
      </w:r>
      <w:proofErr w:type="spellEnd"/>
      <w:r>
        <w:t xml:space="preserve"> / der den </w:t>
      </w:r>
      <w:proofErr w:type="spellStart"/>
      <w:r>
        <w:t>hungerigen</w:t>
      </w:r>
      <w:proofErr w:type="spellEnd"/>
      <w:r>
        <w:t xml:space="preserve"> </w:t>
      </w:r>
      <w:proofErr w:type="spellStart"/>
      <w:r>
        <w:t>brot</w:t>
      </w:r>
      <w:proofErr w:type="spellEnd"/>
      <w:r>
        <w:t xml:space="preserve"> gibt / der Herr ist </w:t>
      </w:r>
      <w:proofErr w:type="spellStart"/>
      <w:r>
        <w:t>Künig</w:t>
      </w:r>
      <w:proofErr w:type="spellEnd"/>
      <w:r>
        <w:t xml:space="preserve"> </w:t>
      </w:r>
      <w:proofErr w:type="spellStart"/>
      <w:r>
        <w:t>ewigklich</w:t>
      </w:r>
      <w:proofErr w:type="spellEnd"/>
      <w:r>
        <w:t xml:space="preserve"> / dein Gott Zion für und für / </w:t>
      </w:r>
      <w:proofErr w:type="spellStart"/>
      <w:r>
        <w:t>Haleluia</w:t>
      </w:r>
      <w:proofErr w:type="spellEnd"/>
      <w:r>
        <w:t xml:space="preserve"> / das ist / loben den Herren. </w:t>
      </w:r>
    </w:p>
    <w:p w14:paraId="661160D4" w14:textId="77777777" w:rsidR="006662CA" w:rsidRDefault="006662CA" w:rsidP="006662CA">
      <w:pPr>
        <w:pStyle w:val="StandardWeb"/>
      </w:pPr>
      <w:r>
        <w:rPr>
          <w:rStyle w:val="Fett"/>
        </w:rPr>
        <w:t xml:space="preserve">Frag. </w:t>
      </w:r>
      <w:r>
        <w:br/>
        <w:t xml:space="preserve">Wie bittest du Gott / So du an die predig gast? </w:t>
      </w:r>
    </w:p>
    <w:p w14:paraId="43BC927C" w14:textId="77777777" w:rsidR="006662CA" w:rsidRDefault="006662CA" w:rsidP="006662CA">
      <w:pPr>
        <w:pStyle w:val="StandardWeb"/>
      </w:pPr>
      <w:proofErr w:type="spellStart"/>
      <w:r>
        <w:t>Ant</w:t>
      </w:r>
      <w:proofErr w:type="spellEnd"/>
      <w:r>
        <w:t xml:space="preserve">. </w:t>
      </w:r>
      <w:r>
        <w:br/>
        <w:t xml:space="preserve">Ich sag mit David </w:t>
      </w:r>
      <w:proofErr w:type="spellStart"/>
      <w:r>
        <w:t>auß</w:t>
      </w:r>
      <w:proofErr w:type="spellEnd"/>
      <w:r>
        <w:t xml:space="preserve"> dem 119. Psalmen. </w:t>
      </w:r>
      <w:proofErr w:type="spellStart"/>
      <w:r>
        <w:t>Fuer</w:t>
      </w:r>
      <w:proofErr w:type="spellEnd"/>
      <w:r>
        <w:t xml:space="preserve"> mich Herr auf dem steig </w:t>
      </w:r>
      <w:proofErr w:type="spellStart"/>
      <w:r>
        <w:t>deyner</w:t>
      </w:r>
      <w:proofErr w:type="spellEnd"/>
      <w:r>
        <w:t xml:space="preserve"> </w:t>
      </w:r>
      <w:proofErr w:type="spellStart"/>
      <w:r>
        <w:t>gebott</w:t>
      </w:r>
      <w:proofErr w:type="spellEnd"/>
      <w:r>
        <w:t xml:space="preserve"> / </w:t>
      </w:r>
      <w:proofErr w:type="spellStart"/>
      <w:r>
        <w:t>Nayge</w:t>
      </w:r>
      <w:proofErr w:type="spellEnd"/>
      <w:r>
        <w:t xml:space="preserve"> mein </w:t>
      </w:r>
      <w:proofErr w:type="spellStart"/>
      <w:r>
        <w:t>hertz</w:t>
      </w:r>
      <w:proofErr w:type="spellEnd"/>
      <w:r>
        <w:t xml:space="preserve"> zu </w:t>
      </w:r>
      <w:proofErr w:type="spellStart"/>
      <w:r>
        <w:t>deynen</w:t>
      </w:r>
      <w:proofErr w:type="spellEnd"/>
      <w:r>
        <w:t xml:space="preserve"> </w:t>
      </w:r>
      <w:proofErr w:type="spellStart"/>
      <w:r>
        <w:t>zeügnussen</w:t>
      </w:r>
      <w:proofErr w:type="spellEnd"/>
      <w:r>
        <w:t xml:space="preserve"> / und </w:t>
      </w:r>
      <w:proofErr w:type="spellStart"/>
      <w:r>
        <w:t>nit</w:t>
      </w:r>
      <w:proofErr w:type="spellEnd"/>
      <w:r>
        <w:t xml:space="preserve"> zum </w:t>
      </w:r>
      <w:proofErr w:type="spellStart"/>
      <w:r>
        <w:t>geytz</w:t>
      </w:r>
      <w:proofErr w:type="spellEnd"/>
      <w:r>
        <w:t xml:space="preserve"> / Erhalte mich durch dein </w:t>
      </w:r>
      <w:proofErr w:type="spellStart"/>
      <w:r>
        <w:t>Red</w:t>
      </w:r>
      <w:proofErr w:type="spellEnd"/>
      <w:r>
        <w:t xml:space="preserve"> / das ich leb / dann so dein </w:t>
      </w:r>
      <w:proofErr w:type="spellStart"/>
      <w:r>
        <w:t>wort</w:t>
      </w:r>
      <w:proofErr w:type="spellEnd"/>
      <w:r>
        <w:t xml:space="preserve"> </w:t>
      </w:r>
      <w:proofErr w:type="spellStart"/>
      <w:r>
        <w:t>außgat</w:t>
      </w:r>
      <w:proofErr w:type="spellEnd"/>
      <w:r>
        <w:t xml:space="preserve"> / so </w:t>
      </w:r>
      <w:proofErr w:type="spellStart"/>
      <w:r>
        <w:t>erleücht</w:t>
      </w:r>
      <w:proofErr w:type="spellEnd"/>
      <w:r>
        <w:t xml:space="preserve"> es / wende dich zu mir und sey mir </w:t>
      </w:r>
      <w:proofErr w:type="spellStart"/>
      <w:r>
        <w:t>gnedig</w:t>
      </w:r>
      <w:proofErr w:type="spellEnd"/>
      <w:r>
        <w:t xml:space="preserve"> / Richt meine </w:t>
      </w:r>
      <w:proofErr w:type="spellStart"/>
      <w:r>
        <w:t>geng</w:t>
      </w:r>
      <w:proofErr w:type="spellEnd"/>
      <w:r>
        <w:t xml:space="preserve"> durch deine </w:t>
      </w:r>
      <w:proofErr w:type="spellStart"/>
      <w:r>
        <w:t>red</w:t>
      </w:r>
      <w:proofErr w:type="spellEnd"/>
      <w:r>
        <w:t xml:space="preserve"> / und laß </w:t>
      </w:r>
      <w:proofErr w:type="spellStart"/>
      <w:r>
        <w:t>kain</w:t>
      </w:r>
      <w:proofErr w:type="spellEnd"/>
      <w:r>
        <w:t xml:space="preserve"> unrecht über mich </w:t>
      </w:r>
      <w:proofErr w:type="spellStart"/>
      <w:r>
        <w:t>herschen</w:t>
      </w:r>
      <w:proofErr w:type="spellEnd"/>
      <w:r>
        <w:t xml:space="preserve"> / </w:t>
      </w:r>
      <w:proofErr w:type="spellStart"/>
      <w:r>
        <w:t>Erleücht</w:t>
      </w:r>
      <w:proofErr w:type="spellEnd"/>
      <w:r>
        <w:t xml:space="preserve"> dein </w:t>
      </w:r>
      <w:proofErr w:type="spellStart"/>
      <w:r>
        <w:t>angesicht</w:t>
      </w:r>
      <w:proofErr w:type="spellEnd"/>
      <w:r>
        <w:t xml:space="preserve"> über deinen Knecht / Amen. </w:t>
      </w:r>
    </w:p>
    <w:p w14:paraId="40B794E4" w14:textId="77777777" w:rsidR="0022039F" w:rsidRDefault="0022039F" w:rsidP="0022039F"/>
    <w:p w14:paraId="5DD7D375" w14:textId="77777777" w:rsidR="00D5498D" w:rsidRPr="00D5498D" w:rsidRDefault="007166CE" w:rsidP="008E63BE">
      <w:pPr>
        <w:pStyle w:val="berschrift1"/>
      </w:pPr>
      <w:r>
        <w:br w:type="page"/>
      </w:r>
      <w:r w:rsidR="00D5498D" w:rsidRPr="00D5498D">
        <w:t>Quellen:</w:t>
      </w:r>
    </w:p>
    <w:p w14:paraId="3BD807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997EA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07DC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9514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3DF1D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973A72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E1AD5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C482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DCDC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08FA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C8C92D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E99EBD" w14:textId="388AB86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2CA"/>
    <w:rsid w:val="00082307"/>
    <w:rsid w:val="000C66E5"/>
    <w:rsid w:val="001F54C4"/>
    <w:rsid w:val="0022039F"/>
    <w:rsid w:val="00272484"/>
    <w:rsid w:val="00297F83"/>
    <w:rsid w:val="002E6D11"/>
    <w:rsid w:val="00381C0C"/>
    <w:rsid w:val="003E24AB"/>
    <w:rsid w:val="00537F59"/>
    <w:rsid w:val="006662CA"/>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B5481"/>
  <w15:chartTrackingRefBased/>
  <w15:docId w15:val="{76778ABE-26A1-482B-ACC1-1A9302725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662C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3872264">
      <w:bodyDiv w:val="1"/>
      <w:marLeft w:val="0"/>
      <w:marRight w:val="0"/>
      <w:marTop w:val="0"/>
      <w:marBottom w:val="0"/>
      <w:divBdr>
        <w:top w:val="none" w:sz="0" w:space="0" w:color="auto"/>
        <w:left w:val="none" w:sz="0" w:space="0" w:color="auto"/>
        <w:bottom w:val="none" w:sz="0" w:space="0" w:color="auto"/>
        <w:right w:val="none" w:sz="0" w:space="0" w:color="auto"/>
      </w:divBdr>
      <w:divsChild>
        <w:div w:id="1971278204">
          <w:marLeft w:val="0"/>
          <w:marRight w:val="0"/>
          <w:marTop w:val="0"/>
          <w:marBottom w:val="0"/>
          <w:divBdr>
            <w:top w:val="none" w:sz="0" w:space="0" w:color="auto"/>
            <w:left w:val="none" w:sz="0" w:space="0" w:color="auto"/>
            <w:bottom w:val="none" w:sz="0" w:space="0" w:color="auto"/>
            <w:right w:val="none" w:sz="0" w:space="0" w:color="auto"/>
          </w:divBdr>
        </w:div>
        <w:div w:id="308025317">
          <w:marLeft w:val="0"/>
          <w:marRight w:val="0"/>
          <w:marTop w:val="0"/>
          <w:marBottom w:val="0"/>
          <w:divBdr>
            <w:top w:val="none" w:sz="0" w:space="0" w:color="auto"/>
            <w:left w:val="none" w:sz="0" w:space="0" w:color="auto"/>
            <w:bottom w:val="none" w:sz="0" w:space="0" w:color="auto"/>
            <w:right w:val="none" w:sz="0" w:space="0" w:color="auto"/>
          </w:divBdr>
        </w:div>
        <w:div w:id="120186568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34</Pages>
  <Words>11205</Words>
  <Characters>70596</Characters>
  <Application>Microsoft Office Word</Application>
  <DocSecurity>0</DocSecurity>
  <Lines>588</Lines>
  <Paragraphs>163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81638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2020-10-31T07:13:00Z</dcterms:created>
  <dcterms:modified xsi:type="dcterms:W3CDTF">2020-11-01T09:04:00Z</dcterms:modified>
  <dc:title>Ulmer Catechismus</dc:title>
  <dc:creator>Sam, Conrad</dc:creator>
  <cp:keywords>Katechismus</cp:keywords>
  <dc:language>de</dc:language>
</cp:coreProperties>
</file>